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w15="http://schemas.microsoft.com/office/word/2012/wordml" xmlns:sl="http://schemas.openxmlformats.org/schemaLibrary/2006/main" xmlns:mc="http://schemas.openxmlformats.org/markup-compatibility/2006"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w:body>
    <w:p>
      <w:r>
        <w:rPr>
          <w:b w:val="true"/>
          <w:noProof/>
        </w:rPr>
        <w:t xml:space="preserve">SubmissionDate</w:t>
        <w:br/>
      </w:r>
      <w:r>
        <w:fldChar w:fldCharType="begin"/>
        <w:instrText xml:space="preserve">MERGEFIELD SubmissionDate</w:instrText>
        <w:fldChar w:fldCharType="separate"/>
      </w:r>
      <w:r>
        <w:t xml:space="preserve">SubmissionDate</w:t>
      </w:r>
      <w:r>
        <w:fldChar w:fldCharType="end"/>
      </w:r>
    </w:p>
    <w:p>
      <w:r>
        <w:rPr>
          <w:b w:val="true"/>
          <w:noProof/>
        </w:rPr>
        <w:t xml:space="preserve">starttime</w:t>
        <w:br/>
      </w:r>
      <w:r>
        <w:fldChar w:fldCharType="begin"/>
        <w:instrText xml:space="preserve">MERGEFIELD starttime</w:instrText>
        <w:fldChar w:fldCharType="separate"/>
      </w:r>
      <w:r>
        <w:t xml:space="preserve">starttime</w:t>
      </w:r>
      <w:r>
        <w:fldChar w:fldCharType="end"/>
      </w:r>
    </w:p>
    <w:p>
      <w:r>
        <w:rPr>
          <w:b w:val="true"/>
          <w:noProof/>
        </w:rPr>
        <w:t xml:space="preserve">endtime</w:t>
        <w:br/>
      </w:r>
      <w:r>
        <w:fldChar w:fldCharType="begin"/>
        <w:instrText xml:space="preserve">MERGEFIELD endtime</w:instrText>
        <w:fldChar w:fldCharType="separate"/>
      </w:r>
      <w:r>
        <w:t xml:space="preserve">endtime</w:t>
      </w:r>
      <w:r>
        <w:fldChar w:fldCharType="end"/>
      </w:r>
    </w:p>
    <w:p>
      <w:r>
        <w:rPr>
          <w:b w:val="true"/>
          <w:noProof/>
        </w:rPr>
        <w:t xml:space="preserve">deviceid</w:t>
        <w:br/>
      </w:r>
      <w:r>
        <w:fldChar w:fldCharType="begin"/>
        <w:instrText xml:space="preserve">MERGEFIELD deviceid</w:instrText>
        <w:fldChar w:fldCharType="separate"/>
      </w:r>
      <w:r>
        <w:t xml:space="preserve">deviceid</w:t>
      </w:r>
      <w:r>
        <w:fldChar w:fldCharType="end"/>
      </w:r>
    </w:p>
    <w:p>
      <w:r>
        <w:rPr>
          <w:b w:val="true"/>
          <w:noProof/>
        </w:rPr>
        <w:t xml:space="preserve">subscriberid</w:t>
        <w:br/>
      </w:r>
      <w:r>
        <w:fldChar w:fldCharType="begin"/>
        <w:instrText xml:space="preserve">MERGEFIELD subscriberid</w:instrText>
        <w:fldChar w:fldCharType="separate"/>
      </w:r>
      <w:r>
        <w:t xml:space="preserve">subscriberid</w:t>
      </w:r>
      <w:r>
        <w:fldChar w:fldCharType="end"/>
      </w:r>
    </w:p>
    <w:p>
      <w:r>
        <w:rPr>
          <w:b w:val="true"/>
          <w:noProof/>
        </w:rPr>
        <w:t xml:space="preserve">simid</w:t>
        <w:br/>
      </w:r>
      <w:r>
        <w:fldChar w:fldCharType="begin"/>
        <w:instrText xml:space="preserve">MERGEFIELD simid</w:instrText>
        <w:fldChar w:fldCharType="separate"/>
      </w:r>
      <w:r>
        <w:t xml:space="preserve">simid</w:t>
      </w:r>
      <w:r>
        <w:fldChar w:fldCharType="end"/>
      </w:r>
    </w:p>
    <w:p>
      <w:r>
        <w:rPr>
          <w:b w:val="true"/>
          <w:noProof/>
        </w:rPr>
        <w:t xml:space="preserve">devicephonenum</w:t>
        <w:br/>
      </w:r>
      <w:r>
        <w:fldChar w:fldCharType="begin"/>
        <w:instrText xml:space="preserve">MERGEFIELD devicephonenum</w:instrText>
        <w:fldChar w:fldCharType="separate"/>
      </w:r>
      <w:r>
        <w:t xml:space="preserve">devicephonenum</w:t>
      </w:r>
      <w:r>
        <w:fldChar w:fldCharType="end"/>
      </w:r>
    </w:p>
    <w:p>
      <w:r>
        <w:rPr>
          <w:b w:val="true"/>
          <w:noProof/>
        </w:rPr>
        <w:t xml:space="preserve">username</w:t>
        <w:br/>
      </w:r>
      <w:r>
        <w:fldChar w:fldCharType="begin"/>
        <w:instrText xml:space="preserve">MERGEFIELD username</w:instrText>
        <w:fldChar w:fldCharType="separate"/>
      </w:r>
      <w:r>
        <w:t xml:space="preserve">username</w:t>
      </w:r>
      <w:r>
        <w:fldChar w:fldCharType="end"/>
      </w:r>
    </w:p>
    <w:p>
      <w:r>
        <w:rPr>
          <w:b w:val="true"/>
          <w:noProof/>
        </w:rPr>
        <w:t xml:space="preserve">field_comments</w:t>
        <w:br/>
      </w:r>
      <w:r>
        <w:fldChar w:fldCharType="begin"/>
        <w:instrText xml:space="preserve">MERGEFIELD field_comments</w:instrText>
        <w:fldChar w:fldCharType="separate"/>
      </w:r>
      <w:r>
        <w:t xml:space="preserve">field_comments</w:t>
      </w:r>
      <w:r>
        <w:fldChar w:fldCharType="end"/>
      </w:r>
    </w:p>
    <w:p>
      <w:r>
        <w:rPr>
          <w:b w:val="true"/>
          <w:noProof/>
        </w:rPr>
        <w:t xml:space="preserve">duration</w:t>
        <w:br/>
      </w:r>
      <w:r>
        <w:fldChar w:fldCharType="begin"/>
        <w:instrText xml:space="preserve">MERGEFIELD duration</w:instrText>
        <w:fldChar w:fldCharType="separate"/>
      </w:r>
      <w:r>
        <w:t xml:space="preserve">duration</w:t>
      </w:r>
      <w:r>
        <w:fldChar w:fldCharType="end"/>
      </w:r>
    </w:p>
    <w:p>
      <w:r>
        <w:rPr>
          <w:b w:val="true"/>
          <w:noProof/>
        </w:rPr>
        <w:t xml:space="preserve">today</w:t>
        <w:br/>
      </w:r>
      <w:r>
        <w:fldChar w:fldCharType="begin"/>
        <w:instrText xml:space="preserve">MERGEFIELD today</w:instrText>
        <w:fldChar w:fldCharType="separate"/>
      </w:r>
      <w:r>
        <w:t xml:space="preserve">today</w:t>
      </w:r>
      <w:r>
        <w:fldChar w:fldCharType="end"/>
      </w:r>
    </w:p>
    <w:p>
      <w:r>
        <w:rPr>
          <w:b w:val="true"/>
          <w:noProof/>
        </w:rPr>
        <w:t xml:space="preserve">Sélectionner votre superviseur (supervisor)</w:t>
        <w:br/>
      </w:r>
      <w:r>
        <w:fldChar w:fldCharType="begin"/>
        <w:instrText xml:space="preserve">MERGEFIELD supervisor</w:instrText>
        <w:fldChar w:fldCharType="separate"/>
      </w:r>
      <w:r>
        <w:t xml:space="preserve">supervisor</w:t>
      </w:r>
      <w:r>
        <w:fldChar w:fldCharType="end"/>
      </w:r>
    </w:p>
    <w:p>
      <w:r>
        <w:rPr>
          <w:b w:val="true"/>
          <w:noProof/>
        </w:rPr>
        <w:t xml:space="preserve">supervisorname</w:t>
        <w:br/>
      </w:r>
      <w:r>
        <w:fldChar w:fldCharType="begin"/>
        <w:instrText xml:space="preserve">MERGEFIELD supervisorname</w:instrText>
        <w:fldChar w:fldCharType="separate"/>
      </w:r>
      <w:r>
        <w:t xml:space="preserve">supervisorname</w:t>
      </w:r>
      <w:r>
        <w:fldChar w:fldCharType="end"/>
      </w:r>
    </w:p>
    <w:p>
      <w:r>
        <w:rPr>
          <w:b w:val="true"/>
          <w:noProof/>
        </w:rPr>
        <w:t xml:space="preserve">Sélectionner votre équipe (team)</w:t>
        <w:br/>
      </w:r>
      <w:r>
        <w:fldChar w:fldCharType="begin"/>
        <w:instrText xml:space="preserve">MERGEFIELD team</w:instrText>
        <w:fldChar w:fldCharType="separate"/>
      </w:r>
      <w:r>
        <w:t xml:space="preserve">team</w:t>
      </w:r>
      <w:r>
        <w:fldChar w:fldCharType="end"/>
      </w:r>
    </w:p>
    <w:p>
      <w:r>
        <w:rPr>
          <w:b w:val="true"/>
          <w:noProof/>
        </w:rPr>
        <w:t xml:space="preserve">teamname</w:t>
        <w:br/>
      </w:r>
      <w:r>
        <w:fldChar w:fldCharType="begin"/>
        <w:instrText xml:space="preserve">MERGEFIELD teamname</w:instrText>
        <w:fldChar w:fldCharType="separate"/>
      </w:r>
      <w:r>
        <w:t xml:space="preserve">teamname</w:t>
      </w:r>
      <w:r>
        <w:fldChar w:fldCharType="end"/>
      </w:r>
    </w:p>
    <w:p>
      <w:r>
        <w:rPr>
          <w:b w:val="true"/>
          <w:noProof/>
        </w:rPr>
        <w:t xml:space="preserve">Sélectionner votre nom (enumerator)</w:t>
        <w:br/>
      </w:r>
      <w:r>
        <w:fldChar w:fldCharType="begin"/>
        <w:instrText xml:space="preserve">MERGEFIELD enumerator</w:instrText>
        <w:fldChar w:fldCharType="separate"/>
      </w:r>
      <w:r>
        <w:t xml:space="preserve">enumerator</w:t>
      </w:r>
      <w:r>
        <w:fldChar w:fldCharType="end"/>
      </w:r>
    </w:p>
    <w:p>
      <w:r>
        <w:rPr>
          <w:b w:val="true"/>
          <w:noProof/>
        </w:rPr>
        <w:t xml:space="preserve">surveyorname</w:t>
        <w:br/>
      </w:r>
      <w:r>
        <w:fldChar w:fldCharType="begin"/>
        <w:instrText xml:space="preserve">MERGEFIELD surveyorname</w:instrText>
        <w:fldChar w:fldCharType="separate"/>
      </w:r>
      <w:r>
        <w:t xml:space="preserve">surveyorname</w:t>
      </w:r>
      <w:r>
        <w:fldChar w:fldCharType="end"/>
      </w:r>
    </w:p>
    <w:p>
      <w:r>
        <w:rPr>
          <w:b w:val="true"/>
          <w:noProof/>
        </w:rPr>
        <w:t xml:space="preserve">Est-ce une enquête téléphonique ? (survey_phone)</w:t>
        <w:br/>
      </w:r>
      <w:r>
        <w:fldChar w:fldCharType="begin"/>
        <w:instrText xml:space="preserve">MERGEFIELD survey_phone</w:instrText>
        <w:fldChar w:fldCharType="separate"/>
      </w:r>
      <w:r>
        <w:t xml:space="preserve">survey_phone</w:t>
      </w:r>
      <w:r>
        <w:fldChar w:fldCharType="end"/>
      </w:r>
    </w:p>
    <w:p>
      <w:r>
        <w:rPr>
          <w:b w:val="true"/>
          <w:noProof/>
        </w:rPr>
        <w:t xml:space="preserve">Sélectionner la région (region)</w:t>
        <w:br/>
      </w:r>
      <w:r>
        <w:fldChar w:fldCharType="begin"/>
        <w:instrText xml:space="preserve">MERGEFIELD region</w:instrText>
        <w:fldChar w:fldCharType="separate"/>
      </w:r>
      <w:r>
        <w:t xml:space="preserve">region</w:t>
      </w:r>
      <w:r>
        <w:fldChar w:fldCharType="end"/>
      </w:r>
    </w:p>
    <w:p>
      <w:r>
        <w:rPr>
          <w:b w:val="true"/>
          <w:noProof/>
        </w:rPr>
        <w:t xml:space="preserve">regionname</w:t>
        <w:br/>
      </w:r>
      <w:r>
        <w:fldChar w:fldCharType="begin"/>
        <w:instrText xml:space="preserve">MERGEFIELD regionname</w:instrText>
        <w:fldChar w:fldCharType="separate"/>
      </w:r>
      <w:r>
        <w:t xml:space="preserve">regionname</w:t>
      </w:r>
      <w:r>
        <w:fldChar w:fldCharType="end"/>
      </w:r>
    </w:p>
    <w:p>
      <w:r>
        <w:rPr>
          <w:b w:val="true"/>
          <w:noProof/>
        </w:rPr>
        <w:t xml:space="preserve">Sélectionner le nom de la province (province)</w:t>
        <w:br/>
      </w:r>
      <w:r>
        <w:fldChar w:fldCharType="begin"/>
        <w:instrText xml:space="preserve">MERGEFIELD province</w:instrText>
        <w:fldChar w:fldCharType="separate"/>
      </w:r>
      <w:r>
        <w:t xml:space="preserve">province</w:t>
      </w:r>
      <w:r>
        <w:fldChar w:fldCharType="end"/>
      </w:r>
    </w:p>
    <w:p>
      <w:r>
        <w:rPr>
          <w:b w:val="true"/>
          <w:noProof/>
        </w:rPr>
        <w:t xml:space="preserve">provincename</w:t>
        <w:br/>
      </w:r>
      <w:r>
        <w:fldChar w:fldCharType="begin"/>
        <w:instrText xml:space="preserve">MERGEFIELD provincename</w:instrText>
        <w:fldChar w:fldCharType="separate"/>
      </w:r>
      <w:r>
        <w:t xml:space="preserve">provincename</w:t>
      </w:r>
      <w:r>
        <w:fldChar w:fldCharType="end"/>
      </w:r>
    </w:p>
    <w:p>
      <w:r>
        <w:rPr>
          <w:b w:val="true"/>
          <w:noProof/>
        </w:rPr>
        <w:t xml:space="preserve">Sélectionner la commune (commune)</w:t>
        <w:br/>
      </w:r>
      <w:r>
        <w:fldChar w:fldCharType="begin"/>
        <w:instrText xml:space="preserve">MERGEFIELD commune</w:instrText>
        <w:fldChar w:fldCharType="separate"/>
      </w:r>
      <w:r>
        <w:t xml:space="preserve">commune</w:t>
      </w:r>
      <w:r>
        <w:fldChar w:fldCharType="end"/>
      </w:r>
    </w:p>
    <w:p>
      <w:r>
        <w:rPr>
          <w:b w:val="true"/>
          <w:noProof/>
        </w:rPr>
        <w:t xml:space="preserve">communename</w:t>
        <w:br/>
      </w:r>
      <w:r>
        <w:fldChar w:fldCharType="begin"/>
        <w:instrText xml:space="preserve">MERGEFIELD communename</w:instrText>
        <w:fldChar w:fldCharType="separate"/>
      </w:r>
      <w:r>
        <w:t xml:space="preserve">communename</w:t>
      </w:r>
      <w:r>
        <w:fldChar w:fldCharType="end"/>
      </w:r>
    </w:p>
    <w:p>
      <w:r>
        <w:rPr>
          <w:b w:val="true"/>
          <w:noProof/>
        </w:rPr>
        <w:t xml:space="preserve">cboname_treat</w:t>
        <w:br/>
      </w:r>
      <w:r>
        <w:fldChar w:fldCharType="begin"/>
        <w:instrText xml:space="preserve">MERGEFIELD cboname_treat</w:instrText>
        <w:fldChar w:fldCharType="separate"/>
      </w:r>
      <w:r>
        <w:t xml:space="preserve">cboname_treat</w:t>
      </w:r>
      <w:r>
        <w:fldChar w:fldCharType="end"/>
      </w:r>
    </w:p>
    <w:p>
      <w:r>
        <w:rPr>
          <w:b w:val="true"/>
          <w:noProof/>
        </w:rPr>
        <w:t xml:space="preserve">cboname_ctrl</w:t>
        <w:br/>
      </w:r>
      <w:r>
        <w:fldChar w:fldCharType="begin"/>
        <w:instrText xml:space="preserve">MERGEFIELD cboname_ctrl</w:instrText>
        <w:fldChar w:fldCharType="separate"/>
      </w:r>
      <w:r>
        <w:t xml:space="preserve">cboname_ctrl</w:t>
      </w:r>
      <w:r>
        <w:fldChar w:fldCharType="end"/>
      </w:r>
    </w:p>
    <w:p>
      <w:r>
        <w:rPr>
          <w:b w:val="true"/>
          <w:noProof/>
        </w:rPr>
        <w:t xml:space="preserve">treatment_municipality</w:t>
        <w:br/>
      </w:r>
      <w:r>
        <w:fldChar w:fldCharType="begin"/>
        <w:instrText xml:space="preserve">MERGEFIELD treatment_municipality</w:instrText>
        <w:fldChar w:fldCharType="separate"/>
      </w:r>
      <w:r>
        <w:t xml:space="preserve">treatment_municipality</w:t>
      </w:r>
      <w:r>
        <w:fldChar w:fldCharType="end"/>
      </w:r>
    </w:p>
    <w:p>
      <w:r>
        <w:rPr>
          <w:b w:val="true"/>
          <w:noProof/>
        </w:rPr>
        <w:t xml:space="preserve">treatment_municipality_str</w:t>
        <w:br/>
      </w:r>
      <w:r>
        <w:fldChar w:fldCharType="begin"/>
        <w:instrText xml:space="preserve">MERGEFIELD treatment_municipality_str</w:instrText>
        <w:fldChar w:fldCharType="separate"/>
      </w:r>
      <w:r>
        <w:t xml:space="preserve">treatment_municipality_str</w:t>
      </w:r>
      <w:r>
        <w:fldChar w:fldCharType="end"/>
      </w:r>
    </w:p>
    <w:p>
      <w:r>
        <w:rPr>
          <w:b w:val="true"/>
          <w:noProof/>
        </w:rPr>
        <w:t xml:space="preserve">mayor_firstname</w:t>
        <w:br/>
      </w:r>
      <w:r>
        <w:fldChar w:fldCharType="begin"/>
        <w:instrText xml:space="preserve">MERGEFIELD mayor_firstname</w:instrText>
        <w:fldChar w:fldCharType="separate"/>
      </w:r>
      <w:r>
        <w:t xml:space="preserve">mayor_firstname</w:t>
      </w:r>
      <w:r>
        <w:fldChar w:fldCharType="end"/>
      </w:r>
    </w:p>
    <w:p>
      <w:r>
        <w:rPr>
          <w:b w:val="true"/>
          <w:noProof/>
        </w:rPr>
        <w:t xml:space="preserve">mayor_lastname</w:t>
        <w:br/>
      </w:r>
      <w:r>
        <w:fldChar w:fldCharType="begin"/>
        <w:instrText xml:space="preserve">MERGEFIELD mayor_lastname</w:instrText>
        <w:fldChar w:fldCharType="separate"/>
      </w:r>
      <w:r>
        <w:t xml:space="preserve">mayor_lastname</w:t>
      </w:r>
      <w:r>
        <w:fldChar w:fldCharType="end"/>
      </w:r>
    </w:p>
    <w:p>
      <w:r>
        <w:rPr>
          <w:b w:val="true"/>
          <w:noProof/>
        </w:rPr>
        <w:t xml:space="preserve">mayor_party</w:t>
        <w:br/>
      </w:r>
      <w:r>
        <w:fldChar w:fldCharType="begin"/>
        <w:instrText xml:space="preserve">MERGEFIELD mayor_party</w:instrText>
        <w:fldChar w:fldCharType="separate"/>
      </w:r>
      <w:r>
        <w:t xml:space="preserve">mayor_party</w:t>
      </w:r>
      <w:r>
        <w:fldChar w:fldCharType="end"/>
      </w:r>
    </w:p>
    <w:p>
      <w:r>
        <w:rPr>
          <w:b w:val="true"/>
          <w:noProof/>
        </w:rPr>
        <w:t xml:space="preserve">mayor_phone1</w:t>
        <w:br/>
      </w:r>
      <w:r>
        <w:fldChar w:fldCharType="begin"/>
        <w:instrText xml:space="preserve">MERGEFIELD mayor_phone1</w:instrText>
        <w:fldChar w:fldCharType="separate"/>
      </w:r>
      <w:r>
        <w:t xml:space="preserve">mayor_phone1</w:t>
      </w:r>
      <w:r>
        <w:fldChar w:fldCharType="end"/>
      </w:r>
    </w:p>
    <w:p>
      <w:r>
        <w:rPr>
          <w:b w:val="true"/>
          <w:noProof/>
        </w:rPr>
        <w:t xml:space="preserve">mayor_phone2</w:t>
        <w:br/>
      </w:r>
      <w:r>
        <w:fldChar w:fldCharType="begin"/>
        <w:instrText xml:space="preserve">MERGEFIELD mayor_phone2</w:instrText>
        <w:fldChar w:fldCharType="separate"/>
      </w:r>
      <w:r>
        <w:t xml:space="preserve">mayor_phone2</w:t>
      </w:r>
      <w:r>
        <w:fldChar w:fldCharType="end"/>
      </w:r>
    </w:p>
    <w:p>
      <w:r>
        <w:rPr>
          <w:b w:val="true"/>
          <w:noProof/>
        </w:rPr>
        <w:t xml:space="preserve">mayor_title</w:t>
        <w:br/>
      </w:r>
      <w:r>
        <w:fldChar w:fldCharType="begin"/>
        <w:instrText xml:space="preserve">MERGEFIELD mayor_title</w:instrText>
        <w:fldChar w:fldCharType="separate"/>
      </w:r>
      <w:r>
        <w:t xml:space="preserve">mayor_title</w:t>
      </w:r>
      <w:r>
        <w:fldChar w:fldCharType="end"/>
      </w:r>
    </w:p>
    <w:p>
      <w:r>
        <w:rPr>
          <w:b w:val="true"/>
          <w:noProof/>
        </w:rPr>
        <w:t xml:space="preserve">adjmayor_firstname</w:t>
        <w:br/>
      </w:r>
      <w:r>
        <w:fldChar w:fldCharType="begin"/>
        <w:instrText xml:space="preserve">MERGEFIELD adjmayor_firstname</w:instrText>
        <w:fldChar w:fldCharType="separate"/>
      </w:r>
      <w:r>
        <w:t xml:space="preserve">adjmayor_firstname</w:t>
      </w:r>
      <w:r>
        <w:fldChar w:fldCharType="end"/>
      </w:r>
    </w:p>
    <w:p>
      <w:r>
        <w:rPr>
          <w:b w:val="true"/>
          <w:noProof/>
        </w:rPr>
        <w:t xml:space="preserve">adjmayor_lastname</w:t>
        <w:br/>
      </w:r>
      <w:r>
        <w:fldChar w:fldCharType="begin"/>
        <w:instrText xml:space="preserve">MERGEFIELD adjmayor_lastname</w:instrText>
        <w:fldChar w:fldCharType="separate"/>
      </w:r>
      <w:r>
        <w:t xml:space="preserve">adjmayor_lastname</w:t>
      </w:r>
      <w:r>
        <w:fldChar w:fldCharType="end"/>
      </w:r>
    </w:p>
    <w:p>
      <w:r>
        <w:rPr>
          <w:b w:val="true"/>
          <w:noProof/>
        </w:rPr>
        <w:t xml:space="preserve">adjmayor_party</w:t>
        <w:br/>
      </w:r>
      <w:r>
        <w:fldChar w:fldCharType="begin"/>
        <w:instrText xml:space="preserve">MERGEFIELD adjmayor_party</w:instrText>
        <w:fldChar w:fldCharType="separate"/>
      </w:r>
      <w:r>
        <w:t xml:space="preserve">adjmayor_party</w:t>
      </w:r>
      <w:r>
        <w:fldChar w:fldCharType="end"/>
      </w:r>
    </w:p>
    <w:p>
      <w:r>
        <w:rPr>
          <w:b w:val="true"/>
          <w:noProof/>
        </w:rPr>
        <w:t xml:space="preserve">adjmayor_phone1</w:t>
        <w:br/>
      </w:r>
      <w:r>
        <w:fldChar w:fldCharType="begin"/>
        <w:instrText xml:space="preserve">MERGEFIELD adjmayor_phone1</w:instrText>
        <w:fldChar w:fldCharType="separate"/>
      </w:r>
      <w:r>
        <w:t xml:space="preserve">adjmayor_phone1</w:t>
      </w:r>
      <w:r>
        <w:fldChar w:fldCharType="end"/>
      </w:r>
    </w:p>
    <w:p>
      <w:r>
        <w:rPr>
          <w:b w:val="true"/>
          <w:noProof/>
        </w:rPr>
        <w:t xml:space="preserve">adjmayor_phone2</w:t>
        <w:br/>
      </w:r>
      <w:r>
        <w:fldChar w:fldCharType="begin"/>
        <w:instrText xml:space="preserve">MERGEFIELD adjmayor_phone2</w:instrText>
        <w:fldChar w:fldCharType="separate"/>
      </w:r>
      <w:r>
        <w:t xml:space="preserve">adjmayor_phone2</w:t>
      </w:r>
      <w:r>
        <w:fldChar w:fldCharType="end"/>
      </w:r>
    </w:p>
    <w:p>
      <w:r>
        <w:rPr>
          <w:b w:val="true"/>
          <w:noProof/>
        </w:rPr>
        <w:t xml:space="preserve">adjmayor_title</w:t>
        <w:br/>
      </w:r>
      <w:r>
        <w:fldChar w:fldCharType="begin"/>
        <w:instrText xml:space="preserve">MERGEFIELD adjmayor_title</w:instrText>
        <w:fldChar w:fldCharType="separate"/>
      </w:r>
      <w:r>
        <w:t xml:space="preserve">adjmayor_title</w:t>
      </w:r>
      <w:r>
        <w:fldChar w:fldCharType="end"/>
      </w:r>
    </w:p>
    <w:p>
      <w:r>
        <w:rPr>
          <w:b w:val="true"/>
          <w:noProof/>
        </w:rPr>
        <w:t xml:space="preserve">sg_firstname</w:t>
        <w:br/>
      </w:r>
      <w:r>
        <w:fldChar w:fldCharType="begin"/>
        <w:instrText xml:space="preserve">MERGEFIELD sg_firstname</w:instrText>
        <w:fldChar w:fldCharType="separate"/>
      </w:r>
      <w:r>
        <w:t xml:space="preserve">sg_firstname</w:t>
      </w:r>
      <w:r>
        <w:fldChar w:fldCharType="end"/>
      </w:r>
    </w:p>
    <w:p>
      <w:r>
        <w:rPr>
          <w:b w:val="true"/>
          <w:noProof/>
        </w:rPr>
        <w:t xml:space="preserve">sg_lastname</w:t>
        <w:br/>
      </w:r>
      <w:r>
        <w:fldChar w:fldCharType="begin"/>
        <w:instrText xml:space="preserve">MERGEFIELD sg_lastname</w:instrText>
        <w:fldChar w:fldCharType="separate"/>
      </w:r>
      <w:r>
        <w:t xml:space="preserve">sg_lastname</w:t>
      </w:r>
      <w:r>
        <w:fldChar w:fldCharType="end"/>
      </w:r>
    </w:p>
    <w:p>
      <w:r>
        <w:rPr>
          <w:b w:val="true"/>
          <w:noProof/>
        </w:rPr>
        <w:t xml:space="preserve">sg_phone1</w:t>
        <w:br/>
      </w:r>
      <w:r>
        <w:fldChar w:fldCharType="begin"/>
        <w:instrText xml:space="preserve">MERGEFIELD sg_phone1</w:instrText>
        <w:fldChar w:fldCharType="separate"/>
      </w:r>
      <w:r>
        <w:t xml:space="preserve">sg_phone1</w:t>
      </w:r>
      <w:r>
        <w:fldChar w:fldCharType="end"/>
      </w:r>
    </w:p>
    <w:p>
      <w:r>
        <w:rPr>
          <w:b w:val="true"/>
          <w:noProof/>
        </w:rPr>
        <w:t xml:space="preserve">sg_phone2</w:t>
        <w:br/>
      </w:r>
      <w:r>
        <w:fldChar w:fldCharType="begin"/>
        <w:instrText xml:space="preserve">MERGEFIELD sg_phone2</w:instrText>
        <w:fldChar w:fldCharType="separate"/>
      </w:r>
      <w:r>
        <w:t xml:space="preserve">sg_phone2</w:t>
      </w:r>
      <w:r>
        <w:fldChar w:fldCharType="end"/>
      </w:r>
    </w:p>
    <w:p>
      <w:r>
        <w:rPr>
          <w:b w:val="true"/>
          <w:noProof/>
        </w:rPr>
        <w:t xml:space="preserve">sg_title</w:t>
        <w:br/>
      </w:r>
      <w:r>
        <w:fldChar w:fldCharType="begin"/>
        <w:instrText xml:space="preserve">MERGEFIELD sg_title</w:instrText>
        <w:fldChar w:fldCharType="separate"/>
      </w:r>
      <w:r>
        <w:t xml:space="preserve">sg_title</w:t>
      </w:r>
      <w:r>
        <w:fldChar w:fldCharType="end"/>
      </w:r>
    </w:p>
    <w:p>
      <w:r>
        <w:rPr>
          <w:b w:val="true"/>
          <w:noProof/>
        </w:rPr>
        <w:t xml:space="preserve">opposition_firstname</w:t>
        <w:br/>
      </w:r>
      <w:r>
        <w:fldChar w:fldCharType="begin"/>
        <w:instrText xml:space="preserve">MERGEFIELD opposition_firstname</w:instrText>
        <w:fldChar w:fldCharType="separate"/>
      </w:r>
      <w:r>
        <w:t xml:space="preserve">opposition_firstname</w:t>
      </w:r>
      <w:r>
        <w:fldChar w:fldCharType="end"/>
      </w:r>
    </w:p>
    <w:p>
      <w:r>
        <w:rPr>
          <w:b w:val="true"/>
          <w:noProof/>
        </w:rPr>
        <w:t xml:space="preserve">opposition_lastname</w:t>
        <w:br/>
      </w:r>
      <w:r>
        <w:fldChar w:fldCharType="begin"/>
        <w:instrText xml:space="preserve">MERGEFIELD opposition_lastname</w:instrText>
        <w:fldChar w:fldCharType="separate"/>
      </w:r>
      <w:r>
        <w:t xml:space="preserve">opposition_lastname</w:t>
      </w:r>
      <w:r>
        <w:fldChar w:fldCharType="end"/>
      </w:r>
    </w:p>
    <w:p>
      <w:r>
        <w:rPr>
          <w:b w:val="true"/>
          <w:noProof/>
        </w:rPr>
        <w:t xml:space="preserve">opposition_party</w:t>
        <w:br/>
      </w:r>
      <w:r>
        <w:fldChar w:fldCharType="begin"/>
        <w:instrText xml:space="preserve">MERGEFIELD opposition_party</w:instrText>
        <w:fldChar w:fldCharType="separate"/>
      </w:r>
      <w:r>
        <w:t xml:space="preserve">opposition_party</w:t>
      </w:r>
      <w:r>
        <w:fldChar w:fldCharType="end"/>
      </w:r>
    </w:p>
    <w:p>
      <w:r>
        <w:rPr>
          <w:b w:val="true"/>
          <w:noProof/>
        </w:rPr>
        <w:t xml:space="preserve">opposition_phone1</w:t>
        <w:br/>
      </w:r>
      <w:r>
        <w:fldChar w:fldCharType="begin"/>
        <w:instrText xml:space="preserve">MERGEFIELD opposition_phone1</w:instrText>
        <w:fldChar w:fldCharType="separate"/>
      </w:r>
      <w:r>
        <w:t xml:space="preserve">opposition_phone1</w:t>
      </w:r>
      <w:r>
        <w:fldChar w:fldCharType="end"/>
      </w:r>
    </w:p>
    <w:p>
      <w:r>
        <w:rPr>
          <w:b w:val="true"/>
          <w:noProof/>
        </w:rPr>
        <w:t xml:space="preserve">opposition_phone2</w:t>
        <w:br/>
      </w:r>
      <w:r>
        <w:fldChar w:fldCharType="begin"/>
        <w:instrText xml:space="preserve">MERGEFIELD opposition_phone2</w:instrText>
        <w:fldChar w:fldCharType="separate"/>
      </w:r>
      <w:r>
        <w:t xml:space="preserve">opposition_phone2</w:t>
      </w:r>
      <w:r>
        <w:fldChar w:fldCharType="end"/>
      </w:r>
    </w:p>
    <w:p>
      <w:r>
        <w:rPr>
          <w:b w:val="true"/>
          <w:noProof/>
        </w:rPr>
        <w:t xml:space="preserve">opposition_title</w:t>
        <w:br/>
      </w:r>
      <w:r>
        <w:fldChar w:fldCharType="begin"/>
        <w:instrText xml:space="preserve">MERGEFIELD opposition_title</w:instrText>
        <w:fldChar w:fldCharType="separate"/>
      </w:r>
      <w:r>
        <w:t xml:space="preserve">opposition_title</w:t>
      </w:r>
      <w:r>
        <w:fldChar w:fldCharType="end"/>
      </w:r>
    </w:p>
    <w:p>
      <w:r>
        <w:rPr>
          <w:b w:val="true"/>
          <w:noProof/>
        </w:rPr>
        <w:t xml:space="preserve">A101. Quel est le rôle actuel de la personne interrogée ? (respondent_type)</w:t>
        <w:br/>
      </w:r>
      <w:r>
        <w:fldChar w:fldCharType="begin"/>
        <w:instrText xml:space="preserve">MERGEFIELD respondent_type</w:instrText>
        <w:fldChar w:fldCharType="separate"/>
      </w:r>
      <w:r>
        <w:t xml:space="preserve">respondent_type</w:t>
      </w:r>
      <w:r>
        <w:fldChar w:fldCharType="end"/>
      </w:r>
    </w:p>
    <w:p>
      <w:r>
        <w:rPr>
          <w:b w:val="true"/>
          <w:noProof/>
        </w:rPr>
        <w:t xml:space="preserve">Titre du décideur municipal (respondent_type_label)</w:t>
        <w:br/>
      </w:r>
      <w:r>
        <w:fldChar w:fldCharType="begin"/>
        <w:instrText xml:space="preserve">MERGEFIELD respondent_type_label</w:instrText>
        <w:fldChar w:fldCharType="separate"/>
      </w:r>
      <w:r>
        <w:t xml:space="preserve">respondent_type_label</w:t>
      </w:r>
      <w:r>
        <w:fldChar w:fldCharType="end"/>
      </w:r>
    </w:p>
    <w:p>
      <w:r>
        <w:rPr>
          <w:b w:val="true"/>
          <w:noProof/>
        </w:rPr>
        <w:t xml:space="preserve">Prénom du répondant (respondent_firstname)</w:t>
        <w:br/>
      </w:r>
      <w:r>
        <w:fldChar w:fldCharType="begin"/>
        <w:instrText xml:space="preserve">MERGEFIELD respondent_firstname</w:instrText>
        <w:fldChar w:fldCharType="separate"/>
      </w:r>
      <w:r>
        <w:t xml:space="preserve">respondent_firstname</w:t>
      </w:r>
      <w:r>
        <w:fldChar w:fldCharType="end"/>
      </w:r>
    </w:p>
    <w:p>
      <w:r>
        <w:rPr>
          <w:b w:val="true"/>
          <w:noProof/>
        </w:rPr>
        <w:t xml:space="preserve">Nom du répondant (respondent_lastname)</w:t>
        <w:br/>
      </w:r>
      <w:r>
        <w:fldChar w:fldCharType="begin"/>
        <w:instrText xml:space="preserve">MERGEFIELD respondent_lastname</w:instrText>
        <w:fldChar w:fldCharType="separate"/>
      </w:r>
      <w:r>
        <w:t xml:space="preserve">respondent_lastname</w:t>
      </w:r>
      <w:r>
        <w:fldChar w:fldCharType="end"/>
      </w:r>
    </w:p>
    <w:p>
      <w:r>
        <w:rPr>
          <w:b w:val="true"/>
          <w:noProof/>
        </w:rPr>
        <w:t xml:space="preserve">Numéro 1 de téléphone du répondant (phone1)</w:t>
        <w:br/>
      </w:r>
      <w:r>
        <w:fldChar w:fldCharType="begin"/>
        <w:instrText xml:space="preserve">MERGEFIELD phone1</w:instrText>
        <w:fldChar w:fldCharType="separate"/>
      </w:r>
      <w:r>
        <w:t xml:space="preserve">phone1</w:t>
      </w:r>
      <w:r>
        <w:fldChar w:fldCharType="end"/>
      </w:r>
    </w:p>
    <w:p>
      <w:r>
        <w:rPr>
          <w:b w:val="true"/>
          <w:noProof/>
        </w:rPr>
        <w:t xml:space="preserve">Numéro 2 de téléphone du répondant (phone2)</w:t>
        <w:br/>
      </w:r>
      <w:r>
        <w:fldChar w:fldCharType="begin"/>
        <w:instrText xml:space="preserve">MERGEFIELD phone2</w:instrText>
        <w:fldChar w:fldCharType="separate"/>
      </w:r>
      <w:r>
        <w:t xml:space="preserve">phone2</w:t>
      </w:r>
      <w:r>
        <w:fldChar w:fldCharType="end"/>
      </w:r>
    </w:p>
    <w:p>
      <w:r>
        <w:rPr>
          <w:b w:val="true"/>
          <w:noProof/>
        </w:rPr>
        <w:t xml:space="preserve">Ce décideur a-t-il été trouvé et contacté ? (mobilization-survey_found)</w:t>
        <w:br/>
      </w:r>
      <w:r>
        <w:fldChar w:fldCharType="begin"/>
        <w:instrText xml:space="preserve">MERGEFIELD mobilization-survey_found</w:instrText>
        <w:fldChar w:fldCharType="separate"/>
      </w:r>
      <w:r>
        <w:t xml:space="preserve">mobilization-survey_found</w:t>
      </w:r>
      <w:r>
        <w:fldChar w:fldCharType="end"/>
      </w:r>
    </w:p>
    <w:p>
      <w:r>
        <w:rPr>
          <w:b w:val="true"/>
          <w:noProof/>
        </w:rPr>
        <w:t xml:space="preserve">Veuillez décrire les efforts qui ont été faits pour trouver et contacter ce décideur. (mobilization-survey_found_detail)</w:t>
        <w:br/>
      </w:r>
      <w:r>
        <w:fldChar w:fldCharType="begin"/>
        <w:instrText xml:space="preserve">MERGEFIELD mobilization-survey_found_detail</w:instrText>
        <w:fldChar w:fldCharType="separate"/>
      </w:r>
      <w:r>
        <w:t xml:space="preserve">mobilization-survey_found_detail</w:t>
      </w:r>
      <w:r>
        <w:fldChar w:fldCharType="end"/>
      </w:r>
    </w:p>
    <w:p>
      <w:r>
        <w:rPr>
          <w:b w:val="true"/>
          <w:noProof/>
        </w:rPr>
        <w:t xml:space="preserve">Veuillez sélectionner l'heure de la réunion qui avait été initialement convenue avec le répondant. (mobilization-meetingtime)</w:t>
        <w:br/>
      </w:r>
      <w:r>
        <w:fldChar w:fldCharType="begin"/>
        <w:instrText xml:space="preserve">MERGEFIELD mobilization-meetingtime</w:instrText>
        <w:fldChar w:fldCharType="separate"/>
      </w:r>
      <w:r>
        <w:t xml:space="preserve">mobilization-meetingtime</w:t>
      </w:r>
      <w:r>
        <w:fldChar w:fldCharType="end"/>
      </w:r>
    </w:p>
    <w:p>
      <w:r>
        <w:rPr>
          <w:b w:val="true"/>
          <w:noProof/>
        </w:rPr>
        <w:t xml:space="preserve">mobilization-meeting</w:t>
        <w:br/>
      </w:r>
      <w:r>
        <w:fldChar w:fldCharType="begin"/>
        <w:instrText xml:space="preserve">MERGEFIELD mobilization-meeting</w:instrText>
        <w:fldChar w:fldCharType="separate"/>
      </w:r>
      <w:r>
        <w:t xml:space="preserve">mobilization-meeting</w:t>
      </w:r>
      <w:r>
        <w:fldChar w:fldCharType="end"/>
      </w:r>
    </w:p>
    <w:p>
      <w:r>
        <w:rPr>
          <w:b w:val="true"/>
          <w:noProof/>
        </w:rPr>
        <w:t xml:space="preserve">Entrer l'heure du début de l'entretien (mobilization-begintime)</w:t>
        <w:br/>
      </w:r>
      <w:r>
        <w:fldChar w:fldCharType="begin"/>
        <w:instrText xml:space="preserve">MERGEFIELD mobilization-begintime</w:instrText>
        <w:fldChar w:fldCharType="separate"/>
      </w:r>
      <w:r>
        <w:t xml:space="preserve">mobilization-begintime</w:t>
      </w:r>
      <w:r>
        <w:fldChar w:fldCharType="end"/>
      </w:r>
    </w:p>
    <w:p>
      <w:r>
        <w:rPr>
          <w:b w:val="true"/>
          <w:noProof/>
        </w:rPr>
        <w:t xml:space="preserve">mobilization-begin</w:t>
        <w:br/>
      </w:r>
      <w:r>
        <w:fldChar w:fldCharType="begin"/>
        <w:instrText xml:space="preserve">MERGEFIELD mobilization-begin</w:instrText>
        <w:fldChar w:fldCharType="separate"/>
      </w:r>
      <w:r>
        <w:t xml:space="preserve">mobilization-begin</w:t>
      </w:r>
      <w:r>
        <w:fldChar w:fldCharType="end"/>
      </w:r>
    </w:p>
    <w:p>
      <w:r>
        <w:rPr>
          <w:b w:val="true"/>
          <w:noProof/>
        </w:rPr>
        <w:t xml:space="preserve">J'aimerais maintenant vous interroger sur les contraintes qui empêchent l'amélioration des indicateurs de performance de votre municipalité. (consented-constraint-note_constraint)</w:t>
        <w:br/>
      </w:r>
      <w:r>
        <w:fldChar w:fldCharType="begin"/>
        <w:instrText xml:space="preserve">MERGEFIELD consented-constraint-note_constraint</w:instrText>
        <w:fldChar w:fldCharType="separate"/>
      </w:r>
      <w:r>
        <w:t xml:space="preserve">consented-constraint-note_constraint</w:t>
      </w:r>
      <w:r>
        <w:fldChar w:fldCharType="end"/>
      </w:r>
    </w:p>
    <w:p>
      <w:r>
        <w:rPr>
          <w:b w:val="true"/>
          <w:noProof/>
        </w:rPr>
        <w:t xml:space="preserve">E119. Dans quelle mesure diriez-vous que certaines règlementations du code des collectivités territoriales limitent les performances municipales ? 
[Traduction disponible en : Kassena, Dioula, Fulfulde, Yaana, Gourmatché, Dagara, More] (consented-constraint-muniperf_legislation)</w:t>
        <w:br/>
      </w:r>
      <w:r>
        <w:fldChar w:fldCharType="begin"/>
        <w:instrText xml:space="preserve">MERGEFIELD consented-constraint-muniperf_legislation</w:instrText>
        <w:fldChar w:fldCharType="separate"/>
      </w:r>
      <w:r>
        <w:t xml:space="preserve">consented-constraint-muniperf_legislation</w:t>
      </w:r>
      <w:r>
        <w:fldChar w:fldCharType="end"/>
      </w:r>
    </w:p>
    <w:p>
      <w:r>
        <w:rPr>
          <w:b w:val="true"/>
          <w:noProof/>
        </w:rPr>
        <w:t xml:space="preserve">E120. Dans quelle mesure diriez-vous que le manque d'information parmi les décideurs municipaux entrave la performance municipale ? 
[Traduction disponible en : Kassena, Dioula, Fulfulde, Yaana, Gourmatché, Dagara, More] (consented-constraint-muniperf_information)</w:t>
        <w:br/>
      </w:r>
      <w:r>
        <w:fldChar w:fldCharType="begin"/>
        <w:instrText xml:space="preserve">MERGEFIELD consented-constraint-muniperf_information</w:instrText>
        <w:fldChar w:fldCharType="separate"/>
      </w:r>
      <w:r>
        <w:t xml:space="preserve">consented-constraint-muniperf_information</w:t>
      </w:r>
      <w:r>
        <w:fldChar w:fldCharType="end"/>
      </w:r>
    </w:p>
    <w:p>
      <w:r>
        <w:rPr>
          <w:b w:val="true"/>
          <w:noProof/>
        </w:rPr>
        <w:t xml:space="preserve">E121. Dans quelle mesure diriez-vous que le manque de redevabilité politique au niveau municipal entrave les performances municipales ? 
[Traduction disponible en : Kassena, Dioula, Fulfulde, Yaana, Gourmatché, Dagara, More] (consented-constraint-muniperf_accountability)</w:t>
        <w:br/>
      </w:r>
      <w:r>
        <w:fldChar w:fldCharType="begin"/>
        <w:instrText xml:space="preserve">MERGEFIELD consented-constraint-muniperf_accountability</w:instrText>
        <w:fldChar w:fldCharType="separate"/>
      </w:r>
      <w:r>
        <w:t xml:space="preserve">consented-constraint-muniperf_accountability</w:t>
      </w:r>
      <w:r>
        <w:fldChar w:fldCharType="end"/>
      </w:r>
    </w:p>
    <w:p>
      <w:r>
        <w:rPr>
          <w:b w:val="true"/>
          <w:noProof/>
        </w:rPr>
        <w:t xml:space="preserve">E122. Dans quelle mesure diriez-vous que les approbations par la tutelle limitent les performances municipales ? 
[Traduction disponible en : Kassena, Dioula, Fulfulde, Yaana, Gourmatché, Dagara, More] (consented-constraint-muniperf_tutelle)</w:t>
        <w:br/>
      </w:r>
      <w:r>
        <w:fldChar w:fldCharType="begin"/>
        <w:instrText xml:space="preserve">MERGEFIELD consented-constraint-muniperf_tutelle</w:instrText>
        <w:fldChar w:fldCharType="separate"/>
      </w:r>
      <w:r>
        <w:t xml:space="preserve">consented-constraint-muniperf_tutelle</w:t>
      </w:r>
      <w:r>
        <w:fldChar w:fldCharType="end"/>
      </w:r>
    </w:p>
    <w:p>
      <w:r>
        <w:rPr>
          <w:b w:val="true"/>
          <w:noProof/>
        </w:rPr>
        <w:t xml:space="preserve">E123. Dans quelle mesure diriez-vous que les capacités techniques ou les ressources humaines limitent les performances municipales ? 
[Traduction disponible en : Kassena, Dioula, Fulfulde, Yaana, Gourmatché, Dagara, More] (consented-constraint-muniperf_capacity)</w:t>
        <w:br/>
      </w:r>
      <w:r>
        <w:fldChar w:fldCharType="begin"/>
        <w:instrText xml:space="preserve">MERGEFIELD consented-constraint-muniperf_capacity</w:instrText>
        <w:fldChar w:fldCharType="separate"/>
      </w:r>
      <w:r>
        <w:t xml:space="preserve">consented-constraint-muniperf_capacity</w:t>
      </w:r>
      <w:r>
        <w:fldChar w:fldCharType="end"/>
      </w:r>
    </w:p>
    <w:p>
      <w:r>
        <w:rPr>
          <w:b w:val="true"/>
          <w:noProof/>
        </w:rPr>
        <w:t xml:space="preserve">E124. Dans quelle mesure diriez-vous que la corruption, les détournements de fonds ou l'absentéisme entravent les performances municipales ? 
[Traduction disponible en : Kassena, Dioula, Fulfulde, Yaana, Gourmatché, Dagara, More] (consented-constraint-muniperf_corruption)</w:t>
        <w:br/>
      </w:r>
      <w:r>
        <w:fldChar w:fldCharType="begin"/>
        <w:instrText xml:space="preserve">MERGEFIELD consented-constraint-muniperf_corruption</w:instrText>
        <w:fldChar w:fldCharType="separate"/>
      </w:r>
      <w:r>
        <w:t xml:space="preserve">consented-constraint-muniperf_corruption</w:t>
      </w:r>
      <w:r>
        <w:fldChar w:fldCharType="end"/>
      </w:r>
    </w:p>
    <w:p>
      <w:r>
        <w:rPr>
          <w:b w:val="true"/>
          <w:noProof/>
        </w:rPr>
        <w:t xml:space="preserve">E125. Dans quelle mesure diriez-vous que la nécessité de servir des groupes particuliers d'électeurs politiques, par exemple des villages particuliers, des groupes ethniques ou religieux, limite les performances municipales ? 
[Traduction disponible en : Kassena, Dioula, Fulfulde, Yaana, Gourmatché, Dagara, More] (consented-constraint-muniperf_parochialism)</w:t>
        <w:br/>
      </w:r>
      <w:r>
        <w:fldChar w:fldCharType="begin"/>
        <w:instrText xml:space="preserve">MERGEFIELD consented-constraint-muniperf_parochialism</w:instrText>
        <w:fldChar w:fldCharType="separate"/>
      </w:r>
      <w:r>
        <w:t xml:space="preserve">consented-constraint-muniperf_parochialism</w:t>
      </w:r>
      <w:r>
        <w:fldChar w:fldCharType="end"/>
      </w:r>
    </w:p>
    <w:p>
      <w:r>
        <w:rPr>
          <w:b w:val="true"/>
          <w:noProof/>
        </w:rPr>
        <w:t xml:space="preserve">E126. Dans quelle mesure diriez-vous que les menaces des extrémistes limitent les performances des municipalités ? 
[Traduction disponible en : Kassena, Dioula, Fulfulde, Yaana, Gourmatché, Dagara, More] (consented-constraint-muniperf_extremism)</w:t>
        <w:br/>
      </w:r>
      <w:r>
        <w:fldChar w:fldCharType="begin"/>
        <w:instrText xml:space="preserve">MERGEFIELD consented-constraint-muniperf_extremism</w:instrText>
        <w:fldChar w:fldCharType="separate"/>
      </w:r>
      <w:r>
        <w:t xml:space="preserve">consented-constraint-muniperf_extremism</w:t>
      </w:r>
      <w:r>
        <w:fldChar w:fldCharType="end"/>
      </w:r>
    </w:p>
    <w:p>
      <w:r>
        <w:rPr>
          <w:b w:val="true"/>
          <w:noProof/>
        </w:rPr>
        <w:t xml:space="preserve">E127. Dans quelle mesure diriez-vous que les conflits sociaux ou le manque de cohésion sociale limitent les performances des municipalités ? 
[Traduction disponible en : Kassena, Dioula, Fulfulde, Yaana, Gourmatché, Dagara, More] (consented-constraint-muniperf_socialconflict)</w:t>
        <w:br/>
      </w:r>
      <w:r>
        <w:fldChar w:fldCharType="begin"/>
        <w:instrText xml:space="preserve">MERGEFIELD consented-constraint-muniperf_socialconflict</w:instrText>
        <w:fldChar w:fldCharType="separate"/>
      </w:r>
      <w:r>
        <w:t xml:space="preserve">consented-constraint-muniperf_socialconflict</w:t>
      </w:r>
      <w:r>
        <w:fldChar w:fldCharType="end"/>
      </w:r>
    </w:p>
    <w:p>
      <w:r>
        <w:rPr>
          <w:b w:val="true"/>
          <w:noProof/>
        </w:rPr>
        <w:t xml:space="preserve">E128. Dans quelle mesure diriez-vous qu'un manque de confiance de la part des citoyens ou des chefs de village entrave les performances municipales ? 
[Traduction disponible en : Kassena, Dioula, Fulfulde, Yaana, Gourmatché, Dagara, More] (consented-constraint-muniperf_trust)</w:t>
        <w:br/>
      </w:r>
      <w:r>
        <w:fldChar w:fldCharType="begin"/>
        <w:instrText xml:space="preserve">MERGEFIELD consented-constraint-muniperf_trust</w:instrText>
        <w:fldChar w:fldCharType="separate"/>
      </w:r>
      <w:r>
        <w:t xml:space="preserve">consented-constraint-muniperf_trust</w:t>
      </w:r>
      <w:r>
        <w:fldChar w:fldCharType="end"/>
      </w:r>
    </w:p>
    <w:p>
      <w:r>
        <w:rPr>
          <w:b w:val="true"/>
          <w:noProof/>
        </w:rPr>
        <w:t xml:space="preserve">E129. Dans quelle mesure diriez-vous que les politiques des partis ou la concurrence entre les partis politiques limitent les performances municipales ? 
[Traduction disponible en : Kassena, Dioula, Fulfulde, Yaana, Gourmatché, Dagara, More] (consented-constraint-muniperf_partypolitics)</w:t>
        <w:br/>
      </w:r>
      <w:r>
        <w:fldChar w:fldCharType="begin"/>
        <w:instrText xml:space="preserve">MERGEFIELD consented-constraint-muniperf_partypolitics</w:instrText>
        <w:fldChar w:fldCharType="separate"/>
      </w:r>
      <w:r>
        <w:t xml:space="preserve">consented-constraint-muniperf_partypolitics</w:t>
      </w:r>
      <w:r>
        <w:fldChar w:fldCharType="end"/>
      </w:r>
    </w:p>
    <w:p>
      <w:r>
        <w:rPr>
          <w:b w:val="true"/>
          <w:noProof/>
        </w:rPr>
        <w:t xml:space="preserve">E130. Dans quelle mesure diriez-vous que le manque de revenus limite les performances municipales ? 
[Traduction disponible en : Kassena, Dioula, Fulfulde, Yaana, Gourmatché, Dagara, More] (consented-constraint-muniperf_revenue)</w:t>
        <w:br/>
      </w:r>
      <w:r>
        <w:fldChar w:fldCharType="begin"/>
        <w:instrText xml:space="preserve">MERGEFIELD consented-constraint-muniperf_revenue</w:instrText>
        <w:fldChar w:fldCharType="separate"/>
      </w:r>
      <w:r>
        <w:t xml:space="preserve">consented-constraint-muniperf_revenue</w:t>
      </w:r>
      <w:r>
        <w:fldChar w:fldCharType="end"/>
      </w:r>
    </w:p>
    <w:p>
      <w:r>
        <w:rPr>
          <w:b w:val="true"/>
          <w:noProof/>
        </w:rPr>
        <w:t xml:space="preserve">consented-constraint-muniperf_legislation_calc</w:t>
        <w:br/>
      </w:r>
      <w:r>
        <w:fldChar w:fldCharType="begin"/>
        <w:instrText xml:space="preserve">MERGEFIELD consented-constraint-muniperf_legislation_calc</w:instrText>
        <w:fldChar w:fldCharType="separate"/>
      </w:r>
      <w:r>
        <w:t xml:space="preserve">consented-constraint-muniperf_legislation_calc</w:t>
      </w:r>
      <w:r>
        <w:fldChar w:fldCharType="end"/>
      </w:r>
    </w:p>
    <w:p>
      <w:r>
        <w:rPr>
          <w:b w:val="true"/>
          <w:noProof/>
        </w:rPr>
        <w:t xml:space="preserve">consented-constraint-muniperf_information_calc</w:t>
        <w:br/>
      </w:r>
      <w:r>
        <w:fldChar w:fldCharType="begin"/>
        <w:instrText xml:space="preserve">MERGEFIELD consented-constraint-muniperf_information_calc</w:instrText>
        <w:fldChar w:fldCharType="separate"/>
      </w:r>
      <w:r>
        <w:t xml:space="preserve">consented-constraint-muniperf_information_calc</w:t>
      </w:r>
      <w:r>
        <w:fldChar w:fldCharType="end"/>
      </w:r>
    </w:p>
    <w:p>
      <w:r>
        <w:rPr>
          <w:b w:val="true"/>
          <w:noProof/>
        </w:rPr>
        <w:t xml:space="preserve">consented-constraint-muniperf_accountability_calc</w:t>
        <w:br/>
      </w:r>
      <w:r>
        <w:fldChar w:fldCharType="begin"/>
        <w:instrText xml:space="preserve">MERGEFIELD consented-constraint-muniperf_accountability_calc</w:instrText>
        <w:fldChar w:fldCharType="separate"/>
      </w:r>
      <w:r>
        <w:t xml:space="preserve">consented-constraint-muniperf_accountability_calc</w:t>
      </w:r>
      <w:r>
        <w:fldChar w:fldCharType="end"/>
      </w:r>
    </w:p>
    <w:p>
      <w:r>
        <w:rPr>
          <w:b w:val="true"/>
          <w:noProof/>
        </w:rPr>
        <w:t xml:space="preserve">consented-constraint-muniperf_tutelle_calc</w:t>
        <w:br/>
      </w:r>
      <w:r>
        <w:fldChar w:fldCharType="begin"/>
        <w:instrText xml:space="preserve">MERGEFIELD consented-constraint-muniperf_tutelle_calc</w:instrText>
        <w:fldChar w:fldCharType="separate"/>
      </w:r>
      <w:r>
        <w:t xml:space="preserve">consented-constraint-muniperf_tutelle_calc</w:t>
      </w:r>
      <w:r>
        <w:fldChar w:fldCharType="end"/>
      </w:r>
    </w:p>
    <w:p>
      <w:r>
        <w:rPr>
          <w:b w:val="true"/>
          <w:noProof/>
        </w:rPr>
        <w:t xml:space="preserve">consented-constraint-muniperf_capacity_calc</w:t>
        <w:br/>
      </w:r>
      <w:r>
        <w:fldChar w:fldCharType="begin"/>
        <w:instrText xml:space="preserve">MERGEFIELD consented-constraint-muniperf_capacity_calc</w:instrText>
        <w:fldChar w:fldCharType="separate"/>
      </w:r>
      <w:r>
        <w:t xml:space="preserve">consented-constraint-muniperf_capacity_calc</w:t>
      </w:r>
      <w:r>
        <w:fldChar w:fldCharType="end"/>
      </w:r>
    </w:p>
    <w:p>
      <w:r>
        <w:rPr>
          <w:b w:val="true"/>
          <w:noProof/>
        </w:rPr>
        <w:t xml:space="preserve">consented-constraint-muniperf_corruption_calc</w:t>
        <w:br/>
      </w:r>
      <w:r>
        <w:fldChar w:fldCharType="begin"/>
        <w:instrText xml:space="preserve">MERGEFIELD consented-constraint-muniperf_corruption_calc</w:instrText>
        <w:fldChar w:fldCharType="separate"/>
      </w:r>
      <w:r>
        <w:t xml:space="preserve">consented-constraint-muniperf_corruption_calc</w:t>
      </w:r>
      <w:r>
        <w:fldChar w:fldCharType="end"/>
      </w:r>
    </w:p>
    <w:p>
      <w:r>
        <w:rPr>
          <w:b w:val="true"/>
          <w:noProof/>
        </w:rPr>
        <w:t xml:space="preserve">consented-constraint-muniperf_parochialism_calc</w:t>
        <w:br/>
      </w:r>
      <w:r>
        <w:fldChar w:fldCharType="begin"/>
        <w:instrText xml:space="preserve">MERGEFIELD consented-constraint-muniperf_parochialism_calc</w:instrText>
        <w:fldChar w:fldCharType="separate"/>
      </w:r>
      <w:r>
        <w:t xml:space="preserve">consented-constraint-muniperf_parochialism_calc</w:t>
      </w:r>
      <w:r>
        <w:fldChar w:fldCharType="end"/>
      </w:r>
    </w:p>
    <w:p>
      <w:r>
        <w:rPr>
          <w:b w:val="true"/>
          <w:noProof/>
        </w:rPr>
        <w:t xml:space="preserve">consented-constraint-muniperf_extremism_calc</w:t>
        <w:br/>
      </w:r>
      <w:r>
        <w:fldChar w:fldCharType="begin"/>
        <w:instrText xml:space="preserve">MERGEFIELD consented-constraint-muniperf_extremism_calc</w:instrText>
        <w:fldChar w:fldCharType="separate"/>
      </w:r>
      <w:r>
        <w:t xml:space="preserve">consented-constraint-muniperf_extremism_calc</w:t>
      </w:r>
      <w:r>
        <w:fldChar w:fldCharType="end"/>
      </w:r>
    </w:p>
    <w:p>
      <w:r>
        <w:rPr>
          <w:b w:val="true"/>
          <w:noProof/>
        </w:rPr>
        <w:t xml:space="preserve">consented-constraint-muniperf_socialconflict_calc</w:t>
        <w:br/>
      </w:r>
      <w:r>
        <w:fldChar w:fldCharType="begin"/>
        <w:instrText xml:space="preserve">MERGEFIELD consented-constraint-muniperf_socialconflict_calc</w:instrText>
        <w:fldChar w:fldCharType="separate"/>
      </w:r>
      <w:r>
        <w:t xml:space="preserve">consented-constraint-muniperf_socialconflict_calc</w:t>
      </w:r>
      <w:r>
        <w:fldChar w:fldCharType="end"/>
      </w:r>
    </w:p>
    <w:p>
      <w:r>
        <w:rPr>
          <w:b w:val="true"/>
          <w:noProof/>
        </w:rPr>
        <w:t xml:space="preserve">consented-constraint-muniperf_trust_calc</w:t>
        <w:br/>
      </w:r>
      <w:r>
        <w:fldChar w:fldCharType="begin"/>
        <w:instrText xml:space="preserve">MERGEFIELD consented-constraint-muniperf_trust_calc</w:instrText>
        <w:fldChar w:fldCharType="separate"/>
      </w:r>
      <w:r>
        <w:t xml:space="preserve">consented-constraint-muniperf_trust_calc</w:t>
      </w:r>
      <w:r>
        <w:fldChar w:fldCharType="end"/>
      </w:r>
    </w:p>
    <w:p>
      <w:r>
        <w:rPr>
          <w:b w:val="true"/>
          <w:noProof/>
        </w:rPr>
        <w:t xml:space="preserve">consented-constraint-muniperf_partypolitics_calc</w:t>
        <w:br/>
      </w:r>
      <w:r>
        <w:fldChar w:fldCharType="begin"/>
        <w:instrText xml:space="preserve">MERGEFIELD consented-constraint-muniperf_partypolitics_calc</w:instrText>
        <w:fldChar w:fldCharType="separate"/>
      </w:r>
      <w:r>
        <w:t xml:space="preserve">consented-constraint-muniperf_partypolitics_calc</w:t>
      </w:r>
      <w:r>
        <w:fldChar w:fldCharType="end"/>
      </w:r>
    </w:p>
    <w:p>
      <w:r>
        <w:rPr>
          <w:b w:val="true"/>
          <w:noProof/>
        </w:rPr>
        <w:t xml:space="preserve">consented-constraint-muniperf_revenue_calc</w:t>
        <w:br/>
      </w:r>
      <w:r>
        <w:fldChar w:fldCharType="begin"/>
        <w:instrText xml:space="preserve">MERGEFIELD consented-constraint-muniperf_revenue_calc</w:instrText>
        <w:fldChar w:fldCharType="separate"/>
      </w:r>
      <w:r>
        <w:t xml:space="preserve">consented-constraint-muniperf_revenue_calc</w:t>
      </w:r>
      <w:r>
        <w:fldChar w:fldCharType="end"/>
      </w:r>
    </w:p>
    <w:p>
      <w:r>
        <w:rPr>
          <w:b w:val="true"/>
          <w:noProof/>
        </w:rPr>
        <w:t xml:space="preserve">consented-constraint-number_top_constraints</w:t>
        <w:br/>
      </w:r>
      <w:r>
        <w:fldChar w:fldCharType="begin"/>
        <w:instrText xml:space="preserve">MERGEFIELD consented-constraint-number_top_constraints</w:instrText>
        <w:fldChar w:fldCharType="separate"/>
      </w:r>
      <w:r>
        <w:t xml:space="preserve">consented-constraint-number_top_constraints</w:t>
      </w:r>
      <w:r>
        <w:fldChar w:fldCharType="end"/>
      </w:r>
    </w:p>
    <w:p>
      <w:r>
        <w:rPr>
          <w:b w:val="true"/>
          <w:noProof/>
        </w:rPr>
        <w:t xml:space="preserve">Pour plus de deux contraintes, vous avez indiqué que vous les considérez comme faisant partie des deux contraintes les plus importantes pour la performance municipale. Reprenons et révisons vos réponses, afin que seules deux contraintes soient classées parmi les deux plus importantes. (consented-constraint-number_top_constraints_note)</w:t>
        <w:br/>
      </w:r>
      <w:r>
        <w:fldChar w:fldCharType="begin"/>
        <w:instrText xml:space="preserve">MERGEFIELD consented-constraint-number_top_constraints_note</w:instrText>
        <w:fldChar w:fldCharType="separate"/>
      </w:r>
      <w:r>
        <w:t xml:space="preserve">consented-constraint-number_top_constraints_note</w:t>
      </w:r>
      <w:r>
        <w:fldChar w:fldCharType="end"/>
      </w:r>
    </w:p>
    <w:p>
      <w:r>
        <w:rPr>
          <w:b w:val="true"/>
          <w:noProof/>
        </w:rPr>
        <w:t xml:space="preserve">E119a. Vous avez dit que certaines règlementations du code des collectivités territoriales sont parmi les plus grandes contraintes à la performance municipale. Pouvez-vous nous expliquer pourquoi ? (consented-constraint-r_constraint1-muniperf_legislation_detail)</w:t>
        <w:br/>
      </w:r>
      <w:r>
        <w:fldChar w:fldCharType="begin"/>
        <w:instrText xml:space="preserve">MERGEFIELD consented-constraint-r_constraint1-muniperf_legislation_detail</w:instrText>
        <w:fldChar w:fldCharType="separate"/>
      </w:r>
      <w:r>
        <w:t xml:space="preserve">consented-constraint-r_constraint1-muniperf_legislation_detail</w:t>
      </w:r>
      <w:r>
        <w:fldChar w:fldCharType="end"/>
      </w:r>
    </w:p>
    <w:p>
      <w:r>
        <w:rPr>
          <w:b w:val="true"/>
          <w:noProof/>
        </w:rPr>
        <w:t xml:space="preserve">E119b. Avez-vous une idée de ce qu'il faudrait faire pour atténuer ce problème dans la pratique ? (consented-constraint-r_constraint1-muniperf_legislation_solution)</w:t>
        <w:br/>
      </w:r>
      <w:r>
        <w:fldChar w:fldCharType="begin"/>
        <w:instrText xml:space="preserve">MERGEFIELD consented-constraint-r_constraint1-muniperf_legislation_solution</w:instrText>
        <w:fldChar w:fldCharType="separate"/>
      </w:r>
      <w:r>
        <w:t xml:space="preserve">consented-constraint-r_constraint1-muniperf_legislation_solution</w:t>
      </w:r>
      <w:r>
        <w:fldChar w:fldCharType="end"/>
      </w:r>
    </w:p>
    <w:p>
      <w:r>
        <w:rPr>
          <w:b w:val="true"/>
          <w:noProof/>
        </w:rPr>
        <w:t xml:space="preserve">E120a. Vous avez dit que le manque d'information parmi les décideurs municipaux est l'une des plus grandes contraintes à la performance municipale. Pouvez-vous nous expliquer pourquoi ? (consented-constraint-r_constraint2-muniperf_information_detail)</w:t>
        <w:br/>
      </w:r>
      <w:r>
        <w:fldChar w:fldCharType="begin"/>
        <w:instrText xml:space="preserve">MERGEFIELD consented-constraint-r_constraint2-muniperf_information_detail</w:instrText>
        <w:fldChar w:fldCharType="separate"/>
      </w:r>
      <w:r>
        <w:t xml:space="preserve">consented-constraint-r_constraint2-muniperf_information_detail</w:t>
      </w:r>
      <w:r>
        <w:fldChar w:fldCharType="end"/>
      </w:r>
    </w:p>
    <w:p>
      <w:r>
        <w:rPr>
          <w:b w:val="true"/>
          <w:noProof/>
        </w:rPr>
        <w:t xml:space="preserve">E120b. Avez-vous une idée de ce qu'il faudrait faire pour atténuer ce problème dans la pratique ? (consented-constraint-r_constraint2-muniperf_information_solution)</w:t>
        <w:br/>
      </w:r>
      <w:r>
        <w:fldChar w:fldCharType="begin"/>
        <w:instrText xml:space="preserve">MERGEFIELD consented-constraint-r_constraint2-muniperf_information_solution</w:instrText>
        <w:fldChar w:fldCharType="separate"/>
      </w:r>
      <w:r>
        <w:t xml:space="preserve">consented-constraint-r_constraint2-muniperf_information_solution</w:t>
      </w:r>
      <w:r>
        <w:fldChar w:fldCharType="end"/>
      </w:r>
    </w:p>
    <w:p>
      <w:r>
        <w:rPr>
          <w:b w:val="true"/>
          <w:noProof/>
        </w:rPr>
        <w:t xml:space="preserve">E121a. Vous avez dit que le manque de responsabilité politique au niveau municipal est l'une des plus grandes contraintes à la performance municipale. Pouvez-vous nous expliquer pourquoi ? (consented-constraint-r_constraint3-muniperf_accountability_detail)</w:t>
        <w:br/>
      </w:r>
      <w:r>
        <w:fldChar w:fldCharType="begin"/>
        <w:instrText xml:space="preserve">MERGEFIELD consented-constraint-r_constraint3-muniperf_accountability_detail</w:instrText>
        <w:fldChar w:fldCharType="separate"/>
      </w:r>
      <w:r>
        <w:t xml:space="preserve">consented-constraint-r_constraint3-muniperf_accountability_detail</w:t>
      </w:r>
      <w:r>
        <w:fldChar w:fldCharType="end"/>
      </w:r>
    </w:p>
    <w:p>
      <w:r>
        <w:rPr>
          <w:b w:val="true"/>
          <w:noProof/>
        </w:rPr>
        <w:t xml:space="preserve">E121b. Avez-vous une idée de ce qu'il faudrait faire pour atténuer ce problème dans la pratique ? (consented-constraint-r_constraint3-muniperf_accountability_solution)</w:t>
        <w:br/>
      </w:r>
      <w:r>
        <w:fldChar w:fldCharType="begin"/>
        <w:instrText xml:space="preserve">MERGEFIELD consented-constraint-r_constraint3-muniperf_accountability_solution</w:instrText>
        <w:fldChar w:fldCharType="separate"/>
      </w:r>
      <w:r>
        <w:t xml:space="preserve">consented-constraint-r_constraint3-muniperf_accountability_solution</w:t>
      </w:r>
      <w:r>
        <w:fldChar w:fldCharType="end"/>
      </w:r>
    </w:p>
    <w:p>
      <w:r>
        <w:rPr>
          <w:b w:val="true"/>
          <w:noProof/>
        </w:rPr>
        <w:t xml:space="preserve">E122a. Vous avez dit que les approbations par la tutelle sont parmi les plus grandes contraintes sur la performance municipale. Pouvez-vous nous expliquer pourquoi ? (consented-constraint-r_constraint4-muniperf_tutelle_detail)</w:t>
        <w:br/>
      </w:r>
      <w:r>
        <w:fldChar w:fldCharType="begin"/>
        <w:instrText xml:space="preserve">MERGEFIELD consented-constraint-r_constraint4-muniperf_tutelle_detail</w:instrText>
        <w:fldChar w:fldCharType="separate"/>
      </w:r>
      <w:r>
        <w:t xml:space="preserve">consented-constraint-r_constraint4-muniperf_tutelle_detail</w:t>
      </w:r>
      <w:r>
        <w:fldChar w:fldCharType="end"/>
      </w:r>
    </w:p>
    <w:p>
      <w:r>
        <w:rPr>
          <w:b w:val="true"/>
          <w:noProof/>
        </w:rPr>
        <w:t xml:space="preserve">E122b. Avez-vous une idée de ce qu'il faudrait faire pour atténuer ce problème dans la pratique ? (consented-constraint-r_constraint4-muniperf_tutelle_solution)</w:t>
        <w:br/>
      </w:r>
      <w:r>
        <w:fldChar w:fldCharType="begin"/>
        <w:instrText xml:space="preserve">MERGEFIELD consented-constraint-r_constraint4-muniperf_tutelle_solution</w:instrText>
        <w:fldChar w:fldCharType="separate"/>
      </w:r>
      <w:r>
        <w:t xml:space="preserve">consented-constraint-r_constraint4-muniperf_tutelle_solution</w:t>
      </w:r>
      <w:r>
        <w:fldChar w:fldCharType="end"/>
      </w:r>
    </w:p>
    <w:p>
      <w:r>
        <w:rPr>
          <w:b w:val="true"/>
          <w:noProof/>
        </w:rPr>
        <w:t xml:space="preserve">E123a. Vous avez dit que la capacité technique ou les ressources humaines limitées sont parmi les plus grandes contraintes à la performance municipale. Pouvez-vous nous expliquer pourquoi ? (consented-constraint-r_constraint5-muniperf_capacity_detail)</w:t>
        <w:br/>
      </w:r>
      <w:r>
        <w:fldChar w:fldCharType="begin"/>
        <w:instrText xml:space="preserve">MERGEFIELD consented-constraint-r_constraint5-muniperf_capacity_detail</w:instrText>
        <w:fldChar w:fldCharType="separate"/>
      </w:r>
      <w:r>
        <w:t xml:space="preserve">consented-constraint-r_constraint5-muniperf_capacity_detail</w:t>
      </w:r>
      <w:r>
        <w:fldChar w:fldCharType="end"/>
      </w:r>
    </w:p>
    <w:p>
      <w:r>
        <w:rPr>
          <w:b w:val="true"/>
          <w:noProof/>
        </w:rPr>
        <w:t xml:space="preserve">E123b. Avez-vous une idée de ce qu'il faudrait faire pour atténuer ce problème dans la pratique ? (consented-constraint-r_constraint5-muniperf_capacity_solution)</w:t>
        <w:br/>
      </w:r>
      <w:r>
        <w:fldChar w:fldCharType="begin"/>
        <w:instrText xml:space="preserve">MERGEFIELD consented-constraint-r_constraint5-muniperf_capacity_solution</w:instrText>
        <w:fldChar w:fldCharType="separate"/>
      </w:r>
      <w:r>
        <w:t xml:space="preserve">consented-constraint-r_constraint5-muniperf_capacity_solution</w:t>
      </w:r>
      <w:r>
        <w:fldChar w:fldCharType="end"/>
      </w:r>
    </w:p>
    <w:p>
      <w:r>
        <w:rPr>
          <w:b w:val="true"/>
          <w:noProof/>
        </w:rPr>
        <w:t xml:space="preserve">E124a. Vous avez dit que la corruption, les détournements de fonds ou l'absentéisme sont parmi les plus grandes contraintes qui pèsent sur les performances des municipalités. Pouvez-vous nous expliquer pourquoi ? (consented-constraint-r_constraint6-muniperf_corruption_detail)</w:t>
        <w:br/>
      </w:r>
      <w:r>
        <w:fldChar w:fldCharType="begin"/>
        <w:instrText xml:space="preserve">MERGEFIELD consented-constraint-r_constraint6-muniperf_corruption_detail</w:instrText>
        <w:fldChar w:fldCharType="separate"/>
      </w:r>
      <w:r>
        <w:t xml:space="preserve">consented-constraint-r_constraint6-muniperf_corruption_detail</w:t>
      </w:r>
      <w:r>
        <w:fldChar w:fldCharType="end"/>
      </w:r>
    </w:p>
    <w:p>
      <w:r>
        <w:rPr>
          <w:b w:val="true"/>
          <w:noProof/>
        </w:rPr>
        <w:t xml:space="preserve">E124b. Avez-vous une idée de ce qu'il faudrait faire pour atténuer ce problème dans la pratique ? (consented-constraint-r_constraint6-muniperf_corruption_solution)</w:t>
        <w:br/>
      </w:r>
      <w:r>
        <w:fldChar w:fldCharType="begin"/>
        <w:instrText xml:space="preserve">MERGEFIELD consented-constraint-r_constraint6-muniperf_corruption_solution</w:instrText>
        <w:fldChar w:fldCharType="separate"/>
      </w:r>
      <w:r>
        <w:t xml:space="preserve">consented-constraint-r_constraint6-muniperf_corruption_solution</w:t>
      </w:r>
      <w:r>
        <w:fldChar w:fldCharType="end"/>
      </w:r>
    </w:p>
    <w:p>
      <w:r>
        <w:rPr>
          <w:b w:val="true"/>
          <w:noProof/>
        </w:rPr>
        <w:t xml:space="preserve">E125a. Vous avez dit que la nécessité de servir des groupes particuliers d'électeurs est l'une des plus grandes contraintes à la performance municipale. Pouvez-vous nous expliquer pourquoi ? (consented-constraint-r_constraint7-muniperf_parochialism_detail)</w:t>
        <w:br/>
      </w:r>
      <w:r>
        <w:fldChar w:fldCharType="begin"/>
        <w:instrText xml:space="preserve">MERGEFIELD consented-constraint-r_constraint7-muniperf_parochialism_detail</w:instrText>
        <w:fldChar w:fldCharType="separate"/>
      </w:r>
      <w:r>
        <w:t xml:space="preserve">consented-constraint-r_constraint7-muniperf_parochialism_detail</w:t>
      </w:r>
      <w:r>
        <w:fldChar w:fldCharType="end"/>
      </w:r>
    </w:p>
    <w:p>
      <w:r>
        <w:rPr>
          <w:b w:val="true"/>
          <w:noProof/>
        </w:rPr>
        <w:t xml:space="preserve">E125b. Avez-vous une idée de ce qu'il faudrait faire pour atténuer ce problème dans la pratique ? (consented-constraint-r_constraint7-muniperf_parochialism_solution)</w:t>
        <w:br/>
      </w:r>
      <w:r>
        <w:fldChar w:fldCharType="begin"/>
        <w:instrText xml:space="preserve">MERGEFIELD consented-constraint-r_constraint7-muniperf_parochialism_solution</w:instrText>
        <w:fldChar w:fldCharType="separate"/>
      </w:r>
      <w:r>
        <w:t xml:space="preserve">consented-constraint-r_constraint7-muniperf_parochialism_solution</w:t>
      </w:r>
      <w:r>
        <w:fldChar w:fldCharType="end"/>
      </w:r>
    </w:p>
    <w:p>
      <w:r>
        <w:rPr>
          <w:b w:val="true"/>
          <w:noProof/>
        </w:rPr>
        <w:t xml:space="preserve">E126a. Vous avez dit que les menaces des extrémistes sont parmi les plus grandes contraintes sur les performances municipales. Pouvez-vous nous expliquer pourquoi ? (consented-constraint-r_constraint8-muniperf_extremism_detail)</w:t>
        <w:br/>
      </w:r>
      <w:r>
        <w:fldChar w:fldCharType="begin"/>
        <w:instrText xml:space="preserve">MERGEFIELD consented-constraint-r_constraint8-muniperf_extremism_detail</w:instrText>
        <w:fldChar w:fldCharType="separate"/>
      </w:r>
      <w:r>
        <w:t xml:space="preserve">consented-constraint-r_constraint8-muniperf_extremism_detail</w:t>
      </w:r>
      <w:r>
        <w:fldChar w:fldCharType="end"/>
      </w:r>
    </w:p>
    <w:p>
      <w:r>
        <w:rPr>
          <w:b w:val="true"/>
          <w:noProof/>
        </w:rPr>
        <w:t xml:space="preserve">E126a. Avez-vous une idée de ce qu'il faudrait faire pour atténuer ce problème dans la pratique ? (consented-constraint-r_constraint8-muniperf_extremism_solution)</w:t>
        <w:br/>
      </w:r>
      <w:r>
        <w:fldChar w:fldCharType="begin"/>
        <w:instrText xml:space="preserve">MERGEFIELD consented-constraint-r_constraint8-muniperf_extremism_solution</w:instrText>
        <w:fldChar w:fldCharType="separate"/>
      </w:r>
      <w:r>
        <w:t xml:space="preserve">consented-constraint-r_constraint8-muniperf_extremism_solution</w:t>
      </w:r>
      <w:r>
        <w:fldChar w:fldCharType="end"/>
      </w:r>
    </w:p>
    <w:p>
      <w:r>
        <w:rPr>
          <w:b w:val="true"/>
          <w:noProof/>
        </w:rPr>
        <w:t xml:space="preserve">E127a. Vous avez dit que les conflits sociaux ou le manque de cohésion sociale sont parmi les plus grandes contraintes qui pèsent sur les performances de la municipalité. Pouvez-vous nous expliquer pourquoi ? (consented-constraint-r_constraint9-muniperf_socialconflict_detail)</w:t>
        <w:br/>
      </w:r>
      <w:r>
        <w:fldChar w:fldCharType="begin"/>
        <w:instrText xml:space="preserve">MERGEFIELD consented-constraint-r_constraint9-muniperf_socialconflict_detail</w:instrText>
        <w:fldChar w:fldCharType="separate"/>
      </w:r>
      <w:r>
        <w:t xml:space="preserve">consented-constraint-r_constraint9-muniperf_socialconflict_detail</w:t>
      </w:r>
      <w:r>
        <w:fldChar w:fldCharType="end"/>
      </w:r>
    </w:p>
    <w:p>
      <w:r>
        <w:rPr>
          <w:b w:val="true"/>
          <w:noProof/>
        </w:rPr>
        <w:t xml:space="preserve">E127b. Avez-vous une idée de ce qu'il faudrait faire pour atténuer ce problème dans la pratique ? (consented-constraint-r_constraint9-muniperf_socialconflict_solution)</w:t>
        <w:br/>
      </w:r>
      <w:r>
        <w:fldChar w:fldCharType="begin"/>
        <w:instrText xml:space="preserve">MERGEFIELD consented-constraint-r_constraint9-muniperf_socialconflict_solution</w:instrText>
        <w:fldChar w:fldCharType="separate"/>
      </w:r>
      <w:r>
        <w:t xml:space="preserve">consented-constraint-r_constraint9-muniperf_socialconflict_solution</w:t>
      </w:r>
      <w:r>
        <w:fldChar w:fldCharType="end"/>
      </w:r>
    </w:p>
    <w:p>
      <w:r>
        <w:rPr>
          <w:b w:val="true"/>
          <w:noProof/>
        </w:rPr>
        <w:t xml:space="preserve">E128a. Vous avez dit que le manque de confiance des citoyens ou des chefs de village est l'un des principaux obstacles à la performance de la municipalité. Pouvez-vous nous expliquer pourquoi ? (consented-constraint-r_constraint10-muniperf_trust_detail)</w:t>
        <w:br/>
      </w:r>
      <w:r>
        <w:fldChar w:fldCharType="begin"/>
        <w:instrText xml:space="preserve">MERGEFIELD consented-constraint-r_constraint10-muniperf_trust_detail</w:instrText>
        <w:fldChar w:fldCharType="separate"/>
      </w:r>
      <w:r>
        <w:t xml:space="preserve">consented-constraint-r_constraint10-muniperf_trust_detail</w:t>
      </w:r>
      <w:r>
        <w:fldChar w:fldCharType="end"/>
      </w:r>
    </w:p>
    <w:p>
      <w:r>
        <w:rPr>
          <w:b w:val="true"/>
          <w:noProof/>
        </w:rPr>
        <w:t xml:space="preserve">E128b. Avez-vous une idée de ce qu'il faudrait faire pour atténuer ce problème dans la pratique ? (consented-constraint-r_constraint10-muniperf_trust_solution)</w:t>
        <w:br/>
      </w:r>
      <w:r>
        <w:fldChar w:fldCharType="begin"/>
        <w:instrText xml:space="preserve">MERGEFIELD consented-constraint-r_constraint10-muniperf_trust_solution</w:instrText>
        <w:fldChar w:fldCharType="separate"/>
      </w:r>
      <w:r>
        <w:t xml:space="preserve">consented-constraint-r_constraint10-muniperf_trust_solution</w:t>
      </w:r>
      <w:r>
        <w:fldChar w:fldCharType="end"/>
      </w:r>
    </w:p>
    <w:p>
      <w:r>
        <w:rPr>
          <w:b w:val="true"/>
          <w:noProof/>
        </w:rPr>
        <w:t xml:space="preserve">E129a. Vous avez dit que la politique des partis ou la rivalité entre les partis sont parmi les plus grandes contraintes sur les performances de la municipalité. Pouvez-vous nous expliquer pourquoi ? (consented-constraint-r_constraint11-muniperf_partypolitics_detail)</w:t>
        <w:br/>
      </w:r>
      <w:r>
        <w:fldChar w:fldCharType="begin"/>
        <w:instrText xml:space="preserve">MERGEFIELD consented-constraint-r_constraint11-muniperf_partypolitics_detail</w:instrText>
        <w:fldChar w:fldCharType="separate"/>
      </w:r>
      <w:r>
        <w:t xml:space="preserve">consented-constraint-r_constraint11-muniperf_partypolitics_detail</w:t>
      </w:r>
      <w:r>
        <w:fldChar w:fldCharType="end"/>
      </w:r>
    </w:p>
    <w:p>
      <w:r>
        <w:rPr>
          <w:b w:val="true"/>
          <w:noProof/>
        </w:rPr>
        <w:t xml:space="preserve">E129b. Avez-vous une idée de ce qu'il faudrait faire pour atténuer ce problème dans la pratique ? (consented-constraint-r_constraint11-muniperf_partypolitics_solution)</w:t>
        <w:br/>
      </w:r>
      <w:r>
        <w:fldChar w:fldCharType="begin"/>
        <w:instrText xml:space="preserve">MERGEFIELD consented-constraint-r_constraint11-muniperf_partypolitics_solution</w:instrText>
        <w:fldChar w:fldCharType="separate"/>
      </w:r>
      <w:r>
        <w:t xml:space="preserve">consented-constraint-r_constraint11-muniperf_partypolitics_solution</w:t>
      </w:r>
      <w:r>
        <w:fldChar w:fldCharType="end"/>
      </w:r>
    </w:p>
    <w:p>
      <w:r>
        <w:rPr>
          <w:b w:val="true"/>
          <w:noProof/>
        </w:rPr>
        <w:t xml:space="preserve">E130a. Vous avez dit que le manque de recettes est l'une des principales contraintes qui pèsent sur les performances des municipalités. Pouvez-vous nous expliquer pourquoi ? (consented-constraint-r_constraint12-muniperf_revenue_detail)</w:t>
        <w:br/>
      </w:r>
      <w:r>
        <w:fldChar w:fldCharType="begin"/>
        <w:instrText xml:space="preserve">MERGEFIELD consented-constraint-r_constraint12-muniperf_revenue_detail</w:instrText>
        <w:fldChar w:fldCharType="separate"/>
      </w:r>
      <w:r>
        <w:t xml:space="preserve">consented-constraint-r_constraint12-muniperf_revenue_detail</w:t>
      </w:r>
      <w:r>
        <w:fldChar w:fldCharType="end"/>
      </w:r>
    </w:p>
    <w:p>
      <w:r>
        <w:rPr>
          <w:b w:val="true"/>
          <w:noProof/>
        </w:rPr>
        <w:t xml:space="preserve">E130b. Avez-vous une idée de ce qu'il faudrait faire pour atténuer ce problème dans la pratique ? (consented-constraint-r_constraint12-muniperf_revenue_solution)</w:t>
        <w:br/>
      </w:r>
      <w:r>
        <w:fldChar w:fldCharType="begin"/>
        <w:instrText xml:space="preserve">MERGEFIELD consented-constraint-r_constraint12-muniperf_revenue_solution</w:instrText>
        <w:fldChar w:fldCharType="separate"/>
      </w:r>
      <w:r>
        <w:t xml:space="preserve">consented-constraint-r_constraint12-muniperf_revenue_solution</w:t>
      </w:r>
      <w:r>
        <w:fldChar w:fldCharType="end"/>
      </w:r>
    </w:p>
    <w:p>
      <w:r>
        <w:rPr>
          <w:b w:val="true"/>
          <w:noProof/>
        </w:rPr>
        <w:t xml:space="preserve">ENQUETEUR NE PAS POSER LA QUESTION:
Le répondant a t-il abandonné ? (consented-abandonned6)</w:t>
        <w:br/>
      </w:r>
      <w:r>
        <w:fldChar w:fldCharType="begin"/>
        <w:instrText xml:space="preserve">MERGEFIELD consented-abandonned6</w:instrText>
        <w:fldChar w:fldCharType="separate"/>
      </w:r>
      <w:r>
        <w:t xml:space="preserve">consented-abandonned6</w:t>
      </w:r>
      <w:r>
        <w:fldChar w:fldCharType="end"/>
      </w:r>
    </w:p>
    <w:p>
      <w:r>
        <w:rPr>
          <w:b w:val="true"/>
          <w:noProof/>
        </w:rPr>
        <w:t xml:space="preserve">Nous allons maintenant parler d'un programme de partenariat entre le PACT et les organisations communautaires de base (consented-cboincent-cboincent_note)</w:t>
        <w:br/>
      </w:r>
      <w:r>
        <w:fldChar w:fldCharType="begin"/>
        <w:instrText xml:space="preserve">MERGEFIELD consented-cboincent-cboincent_note</w:instrText>
        <w:fldChar w:fldCharType="separate"/>
      </w:r>
      <w:r>
        <w:t xml:space="preserve">consented-cboincent-cboincent_note</w:t>
      </w:r>
      <w:r>
        <w:fldChar w:fldCharType="end"/>
      </w:r>
    </w:p>
    <w:p>
      <w:r>
        <w:rPr>
          <w:b w:val="true"/>
          <w:noProof/>
        </w:rPr>
        <w:t xml:space="preserve">D101. Avez-vous entendu parler du programme de partenariat du PACT avec les organisations communautaires ? (consented-cboincent-cboincent_know)</w:t>
        <w:br/>
      </w:r>
      <w:r>
        <w:fldChar w:fldCharType="begin"/>
        <w:instrText xml:space="preserve">MERGEFIELD consented-cboincent-cboincent_know</w:instrText>
        <w:fldChar w:fldCharType="separate"/>
      </w:r>
      <w:r>
        <w:t xml:space="preserve">consented-cboincent-cboincent_know</w:t>
      </w:r>
      <w:r>
        <w:fldChar w:fldCharType="end"/>
      </w:r>
    </w:p>
    <w:p>
      <w:r>
        <w:rPr>
          <w:b w:val="true"/>
          <w:noProof/>
        </w:rPr>
        <w:t xml:space="preserve">[Traduction disponible en : Kassena, Dioula, Fulfulde, Yaana, Gourmatché, Dagara, More]
En 2019, le PACT a lancé une initiative visant à soutenir l'implication des organisations à base communautaire (OBC) dans la gouvernance locale. Les organisations à base communautaire de tout le Burkina Faso pouvaient se porter candidat pour devenir des OBC partenaires officielles du PACT. Un appel à manifestation d'intérêt a été lancé dans toutes les communes en 2019. Après que des milliers d'OCB aient manifesté leur intérêt, le PACT a travaillé avec l'ONG AMUS pour mettre en œuvre le programme dans la moitié des communes. Dans chaque commune qui participe, une OCB partenaire a été sélectionnée et a reçu une formation. Ensuite ces OCB ont reçu une promesse de subvention en espèces proportionnelle à l'amélioration des scores de performance du SUPERMUN de leur commune. (consented-cboincent-cboincent_note2)</w:t>
        <w:br/>
      </w:r>
      <w:r>
        <w:fldChar w:fldCharType="begin"/>
        <w:instrText xml:space="preserve">MERGEFIELD consented-cboincent-cboincent_note2</w:instrText>
        <w:fldChar w:fldCharType="separate"/>
      </w:r>
      <w:r>
        <w:t xml:space="preserve">consented-cboincent-cboincent_note2</w:t>
      </w:r>
      <w:r>
        <w:fldChar w:fldCharType="end"/>
      </w:r>
    </w:p>
    <w:p>
      <w:r>
        <w:rPr>
          <w:b w:val="true"/>
          <w:noProof/>
        </w:rPr>
        <w:t xml:space="preserve">D102. A votre connaissance, votre commune faisait-elle partie des 131 communes où ce programme de partenariat avec les OCB a été mis en œuvre ? (consented-cboincent-cboincent_knowtreatment)</w:t>
        <w:br/>
      </w:r>
      <w:r>
        <w:fldChar w:fldCharType="begin"/>
        <w:instrText xml:space="preserve">MERGEFIELD consented-cboincent-cboincent_knowtreatment</w:instrText>
        <w:fldChar w:fldCharType="separate"/>
      </w:r>
      <w:r>
        <w:t xml:space="preserve">consented-cboincent-cboincent_knowtreatment</w:t>
      </w:r>
      <w:r>
        <w:fldChar w:fldCharType="end"/>
      </w:r>
    </w:p>
    <w:p>
      <w:r>
        <w:rPr>
          <w:b w:val="true"/>
          <w:noProof/>
        </w:rPr>
        <w:t xml:space="preserve">Oui, c'est cela. (consented-cboincent-incent_note_correct)</w:t>
        <w:br/>
      </w:r>
      <w:r>
        <w:fldChar w:fldCharType="begin"/>
        <w:instrText xml:space="preserve">MERGEFIELD consented-cboincent-incent_note_correct</w:instrText>
        <w:fldChar w:fldCharType="separate"/>
      </w:r>
      <w:r>
        <w:t xml:space="preserve">consented-cboincent-incent_note_correct</w:t>
      </w:r>
      <w:r>
        <w:fldChar w:fldCharType="end"/>
      </w:r>
    </w:p>
    <w:p>
      <w:r>
        <w:rPr>
          <w:b w:val="true"/>
          <w:noProof/>
        </w:rPr>
        <w:t xml:space="preserve">Selon nos informations, ce n'est pas correct. (consented-cboincent-incent_note_incorrect)</w:t>
        <w:br/>
      </w:r>
      <w:r>
        <w:fldChar w:fldCharType="begin"/>
        <w:instrText xml:space="preserve">MERGEFIELD consented-cboincent-incent_note_incorrect</w:instrText>
        <w:fldChar w:fldCharType="separate"/>
      </w:r>
      <w:r>
        <w:t xml:space="preserve">consented-cboincent-incent_note_incorrect</w:t>
      </w:r>
      <w:r>
        <w:fldChar w:fldCharType="end"/>
      </w:r>
    </w:p>
    <w:p>
      <w:r>
        <w:rPr>
          <w:b w:val="true"/>
          <w:noProof/>
        </w:rPr>
        <w:t xml:space="preserve">[Traduction disponible en : Kassena, Dioula, Fulfulde, Yaana, Gourmatché, Dagara, More]
Dans votre commune, le programme de partenariat avec les OCB n'a pas encore été mis en œuvre. Il y a eu un appel préliminaire à manifestation d'intérêt de la part des OCB de votre commune, mais par la suite, d'autres communes ont été sélectionnées pour le programme. (consented-cboincent-incent_note_c)</w:t>
        <w:br/>
      </w:r>
      <w:r>
        <w:fldChar w:fldCharType="begin"/>
        <w:instrText xml:space="preserve">MERGEFIELD consented-cboincent-incent_note_c</w:instrText>
        <w:fldChar w:fldCharType="separate"/>
      </w:r>
      <w:r>
        <w:t xml:space="preserve">consented-cboincent-incent_note_c</w:t>
      </w:r>
      <w:r>
        <w:fldChar w:fldCharType="end"/>
      </w:r>
    </w:p>
    <w:p>
      <w:r>
        <w:rPr>
          <w:b w:val="true"/>
          <w:noProof/>
        </w:rPr>
        <w:t xml:space="preserve">[Traduction disponible en : Kassena, Dioula, Fulfulde, Yaana, Gourmatché, Dagara, More]
Dans votre commune, le PACT s'est associé à une organisation communautaire et lui a promis une récompense financière proportionnelle à l'évolution du score SUPERMUN de votre municipalité. (consented-cboincent-treat_municip-cboincent_note_t)</w:t>
        <w:br/>
      </w:r>
      <w:r>
        <w:fldChar w:fldCharType="begin"/>
        <w:instrText xml:space="preserve">MERGEFIELD consented-cboincent-treat_municip-cboincent_note_t</w:instrText>
        <w:fldChar w:fldCharType="separate"/>
      </w:r>
      <w:r>
        <w:t xml:space="preserve">consented-cboincent-treat_municip-cboincent_note_t</w:t>
      </w:r>
      <w:r>
        <w:fldChar w:fldCharType="end"/>
      </w:r>
    </w:p>
    <w:p>
      <w:r>
        <w:rPr>
          <w:b w:val="true"/>
          <w:noProof/>
        </w:rPr>
        <w:t xml:space="preserve">D103. Dans l'ensemble, diriez-vous qu'elle a contribué positivement à la gouvernance locale, ou qu'elle n'a eu aucun impact, ou qu'elle a eu des impacts négatifs ? (consented-cboincent-treat_municip-cboincent_impact)</w:t>
        <w:br/>
      </w:r>
      <w:r>
        <w:fldChar w:fldCharType="begin"/>
        <w:instrText xml:space="preserve">MERGEFIELD consented-cboincent-treat_municip-cboincent_impact</w:instrText>
        <w:fldChar w:fldCharType="separate"/>
      </w:r>
      <w:r>
        <w:t xml:space="preserve">consented-cboincent-treat_municip-cboincent_impact</w:t>
      </w:r>
      <w:r>
        <w:fldChar w:fldCharType="end"/>
      </w:r>
    </w:p>
    <w:p>
      <w:r>
        <w:rPr>
          <w:b w:val="true"/>
          <w:noProof/>
        </w:rPr>
        <w:t xml:space="preserve">D104. Si le programme est poursuivi, peut-être sous une forme améliorée, préféreriez-vous que votre commune soit incluse ? (consented-cboincent-treat_municip-cboincent_recommend)</w:t>
        <w:br/>
      </w:r>
      <w:r>
        <w:fldChar w:fldCharType="begin"/>
        <w:instrText xml:space="preserve">MERGEFIELD consented-cboincent-treat_municip-cboincent_recommend</w:instrText>
        <w:fldChar w:fldCharType="separate"/>
      </w:r>
      <w:r>
        <w:t xml:space="preserve">consented-cboincent-treat_municip-cboincent_recommend</w:t>
      </w:r>
      <w:r>
        <w:fldChar w:fldCharType="end"/>
      </w:r>
    </w:p>
    <w:p>
      <w:r>
        <w:rPr>
          <w:b w:val="true"/>
          <w:noProof/>
        </w:rPr>
        <w:t xml:space="preserve">D105. Voyez-vous des problèmes dans la manière dont les partenariats de PACT avec les organisations communautaires ont été mis en œuvre ? (consented-cboincent-treat_municip-cboincent_concerns)</w:t>
        <w:br/>
      </w:r>
      <w:r>
        <w:fldChar w:fldCharType="begin"/>
        <w:instrText xml:space="preserve">MERGEFIELD consented-cboincent-treat_municip-cboincent_concerns</w:instrText>
        <w:fldChar w:fldCharType="separate"/>
      </w:r>
      <w:r>
        <w:t xml:space="preserve">consented-cboincent-treat_municip-cboincent_concerns</w:t>
      </w:r>
      <w:r>
        <w:fldChar w:fldCharType="end"/>
      </w:r>
    </w:p>
    <w:p>
      <w:r>
        <w:rPr>
          <w:b w:val="true"/>
          <w:noProof/>
        </w:rPr>
        <w:t xml:space="preserve">D106. [ENQUÊTEUR : DEMANDEZ AUX RÉPONDANTS DE DÉCRIRE LES PROBLÈMES LIÉS À LA MISE EN ŒUVRE DU PROGRAMME] (consented-cboincent-cboincent_concerns_detail)</w:t>
        <w:br/>
      </w:r>
      <w:r>
        <w:fldChar w:fldCharType="begin"/>
        <w:instrText xml:space="preserve">MERGEFIELD consented-cboincent-cboincent_concerns_detail</w:instrText>
        <w:fldChar w:fldCharType="separate"/>
      </w:r>
      <w:r>
        <w:t xml:space="preserve">consented-cboincent-cboincent_concerns_detail</w:t>
      </w:r>
      <w:r>
        <w:fldChar w:fldCharType="end"/>
      </w:r>
    </w:p>
    <w:p>
      <w:r>
        <w:rPr>
          <w:b w:val="true"/>
          <w:noProof/>
        </w:rPr>
        <w:t xml:space="preserve">D107. Avez-vous des suggestions pour améliorer le programme ? (consented-cboincent-cboincent_suggestions)</w:t>
        <w:br/>
      </w:r>
      <w:r>
        <w:fldChar w:fldCharType="begin"/>
        <w:instrText xml:space="preserve">MERGEFIELD consented-cboincent-cboincent_suggestions</w:instrText>
        <w:fldChar w:fldCharType="separate"/>
      </w:r>
      <w:r>
        <w:t xml:space="preserve">consented-cboincent-cboincent_suggestions</w:t>
      </w:r>
      <w:r>
        <w:fldChar w:fldCharType="end"/>
      </w:r>
    </w:p>
    <w:p>
      <w:r>
        <w:rPr>
          <w:b w:val="true"/>
          <w:noProof/>
        </w:rPr>
        <w:t xml:space="preserve">ENQUETEUR NE PAS POSER LA QUESTION:
Le répondant a t-il abandonné ? (abandonned7)</w:t>
        <w:br/>
      </w:r>
      <w:r>
        <w:fldChar w:fldCharType="begin"/>
        <w:instrText xml:space="preserve">MERGEFIELD abandonned7</w:instrText>
        <w:fldChar w:fldCharType="separate"/>
      </w:r>
      <w:r>
        <w:t xml:space="preserve">abandonned7</w:t>
      </w:r>
      <w:r>
        <w:fldChar w:fldCharType="end"/>
      </w:r>
    </w:p>
    <w:p>
      <w:r>
        <w:rPr>
          <w:b w:val="true"/>
          <w:noProof/>
        </w:rPr>
        <w:t xml:space="preserve">pressure_start</w:t>
        <w:br/>
      </w:r>
      <w:r>
        <w:fldChar w:fldCharType="begin"/>
        <w:instrText xml:space="preserve">MERGEFIELD pressure_start</w:instrText>
        <w:fldChar w:fldCharType="separate"/>
      </w:r>
      <w:r>
        <w:t xml:space="preserve">pressure_start</w:t>
      </w:r>
      <w:r>
        <w:fldChar w:fldCharType="end"/>
      </w:r>
    </w:p>
    <w:p>
      <w:r>
        <w:rPr>
          <w:b w:val="true"/>
          <w:noProof/>
        </w:rPr>
        <w:t xml:space="preserve">F101. Pour que les décideurs municipaux puissent avoir une influence sur leur commune, il est nécessaire de satisfaire certaines personnes ou certains groupes de personnes. Je voudrais vous demander qui sont ces personnes pour vous dans votre position actuelle ? Je vais vous lire une liste de personnes et d'institutions. Parmi celles-ci, veuillez me dire lesquelles sont les plus important à satisfaire en premier lieu, afin de maintenir son influence. (accountability-perf_resp-decideur_important_first)</w:t>
        <w:br/>
      </w:r>
      <w:r>
        <w:fldChar w:fldCharType="begin"/>
        <w:instrText xml:space="preserve">MERGEFIELD accountability-perf_resp-decideur_important_first</w:instrText>
        <w:fldChar w:fldCharType="separate"/>
      </w:r>
      <w:r>
        <w:t xml:space="preserve">accountability-perf_resp-decideur_important_first</w:t>
      </w:r>
      <w:r>
        <w:fldChar w:fldCharType="end"/>
      </w:r>
    </w:p>
    <w:p>
      <w:r>
        <w:rPr>
          <w:b w:val="true"/>
          <w:noProof/>
        </w:rPr>
        <w:t xml:space="preserve">F102. Lesquelles sont les plus importantes en second lieu ? (accountability-perf_resp-decideur_important_second)</w:t>
        <w:br/>
      </w:r>
      <w:r>
        <w:fldChar w:fldCharType="begin"/>
        <w:instrText xml:space="preserve">MERGEFIELD accountability-perf_resp-decideur_important_second</w:instrText>
        <w:fldChar w:fldCharType="separate"/>
      </w:r>
      <w:r>
        <w:t xml:space="preserve">accountability-perf_resp-decideur_important_second</w:t>
      </w:r>
      <w:r>
        <w:fldChar w:fldCharType="end"/>
      </w:r>
    </w:p>
    <w:p>
      <w:r>
        <w:rPr>
          <w:b w:val="true"/>
          <w:noProof/>
        </w:rPr>
        <w:t xml:space="preserve">F103. Lesquelles sont les troisièmes plus importantes ? (accountability-perf_resp-decideur_important_third)</w:t>
        <w:br/>
      </w:r>
      <w:r>
        <w:fldChar w:fldCharType="begin"/>
        <w:instrText xml:space="preserve">MERGEFIELD accountability-perf_resp-decideur_important_third</w:instrText>
        <w:fldChar w:fldCharType="separate"/>
      </w:r>
      <w:r>
        <w:t xml:space="preserve">accountability-perf_resp-decideur_important_third</w:t>
      </w:r>
      <w:r>
        <w:fldChar w:fldCharType="end"/>
      </w:r>
    </w:p>
    <w:p>
      <w:r>
        <w:rPr>
          <w:b w:val="true"/>
          <w:noProof/>
        </w:rPr>
        <w:t xml:space="preserve">Les décideurs municipaux, comme vous, consacrent parfois beaucoup de temps et d'efforts à justifier leurs décisions auprès des autres. (accountability-perf_resp-note_perf_resp)</w:t>
        <w:br/>
      </w:r>
      <w:r>
        <w:fldChar w:fldCharType="begin"/>
        <w:instrText xml:space="preserve">MERGEFIELD accountability-perf_resp-note_perf_resp</w:instrText>
        <w:fldChar w:fldCharType="separate"/>
      </w:r>
      <w:r>
        <w:t xml:space="preserve">accountability-perf_resp-note_perf_resp</w:t>
      </w:r>
      <w:r>
        <w:fldChar w:fldCharType="end"/>
      </w:r>
    </w:p>
    <w:p>
      <w:r>
        <w:rPr>
          <w:b w:val="true"/>
          <w:noProof/>
        </w:rPr>
        <w:t xml:space="preserve">[Traduction disponible en : Kassena, Dioula, Fulfulde, Yaana, Gourmatché, Dagara, More] (accountability-perf_resp-decideur_justify_first)</w:t>
        <w:br/>
      </w:r>
      <w:r>
        <w:fldChar w:fldCharType="begin"/>
        <w:instrText xml:space="preserve">MERGEFIELD accountability-perf_resp-decideur_justify_first</w:instrText>
        <w:fldChar w:fldCharType="separate"/>
      </w:r>
      <w:r>
        <w:t xml:space="preserve">accountability-perf_resp-decideur_justify_first</w:t>
      </w:r>
      <w:r>
        <w:fldChar w:fldCharType="end"/>
      </w:r>
    </w:p>
    <w:p>
      <w:r>
        <w:rPr>
          <w:b w:val="true"/>
          <w:noProof/>
        </w:rPr>
        <w:t xml:space="preserve">F105. À qui consacrez-vous le plus d'efforts en second lieu pour justifier ce que vous faites ? (accountability-perf_resp-decideur_justify_second)</w:t>
        <w:br/>
      </w:r>
      <w:r>
        <w:fldChar w:fldCharType="begin"/>
        <w:instrText xml:space="preserve">MERGEFIELD accountability-perf_resp-decideur_justify_second</w:instrText>
        <w:fldChar w:fldCharType="separate"/>
      </w:r>
      <w:r>
        <w:t xml:space="preserve">accountability-perf_resp-decideur_justify_second</w:t>
      </w:r>
      <w:r>
        <w:fldChar w:fldCharType="end"/>
      </w:r>
    </w:p>
    <w:p>
      <w:r>
        <w:rPr>
          <w:b w:val="true"/>
          <w:noProof/>
        </w:rPr>
        <w:t xml:space="preserve">F106. À qui consacrez-vous le troisième plus d'efforts pour justifier ce que vous faites ? (accountability-perf_resp-decideur_justify_third)</w:t>
        <w:br/>
      </w:r>
      <w:r>
        <w:fldChar w:fldCharType="begin"/>
        <w:instrText xml:space="preserve">MERGEFIELD accountability-perf_resp-decideur_justify_third</w:instrText>
        <w:fldChar w:fldCharType="separate"/>
      </w:r>
      <w:r>
        <w:t xml:space="preserve">accountability-perf_resp-decideur_justify_third</w:t>
      </w:r>
      <w:r>
        <w:fldChar w:fldCharType="end"/>
      </w:r>
    </w:p>
    <w:p>
      <w:r>
        <w:rPr>
          <w:b w:val="true"/>
          <w:noProof/>
        </w:rPr>
        <w:t xml:space="preserve">ENQUETEUR NE PAS POSER LA QUESTION:
Le répondant a t-il abandonné ? (accountability-abandonned8)</w:t>
        <w:br/>
      </w:r>
      <w:r>
        <w:fldChar w:fldCharType="begin"/>
        <w:instrText xml:space="preserve">MERGEFIELD accountability-abandonned8</w:instrText>
        <w:fldChar w:fldCharType="separate"/>
      </w:r>
      <w:r>
        <w:t xml:space="preserve">accountability-abandonned8</w:t>
      </w:r>
      <w:r>
        <w:fldChar w:fldCharType="end"/>
      </w:r>
    </w:p>
    <w:p>
      <w:r>
        <w:rPr>
          <w:b w:val="true"/>
          <w:noProof/>
        </w:rPr>
        <w:t xml:space="preserve">À partir de quelle question a - t il abandonné ? (accountability-abandonned8_question)</w:t>
        <w:br/>
      </w:r>
      <w:r>
        <w:fldChar w:fldCharType="begin"/>
        <w:instrText xml:space="preserve">MERGEFIELD accountability-abandonned8_question</w:instrText>
        <w:fldChar w:fldCharType="separate"/>
      </w:r>
      <w:r>
        <w:t xml:space="preserve">accountability-abandonned8_question</w:t>
      </w:r>
      <w:r>
        <w:fldChar w:fldCharType="end"/>
      </w:r>
    </w:p>
    <w:p>
      <w:r>
        <w:rPr>
          <w:b w:val="true"/>
          <w:noProof/>
        </w:rPr>
        <w:t xml:space="preserve">[Traduction disponible en : Kassena, Dioula, Fulfulde, Yaana, Gourmatché, Dagara, More]
Imaginez que votre administration municipale n'est pas performante sur ses responsabilités et n'a pas de bonne justification pour cela, quelle est la PROBABILITE que les types de pression suivants se produisent à cause de cela : (accountability-public_pressure-public_pressure1-pres-note_pressure1)</w:t>
        <w:br/>
      </w:r>
      <w:r>
        <w:fldChar w:fldCharType="begin"/>
        <w:instrText xml:space="preserve">MERGEFIELD accountability-public_pressure-public_pressure1-pres-note_pressure1</w:instrText>
        <w:fldChar w:fldCharType="separate"/>
      </w:r>
      <w:r>
        <w:t xml:space="preserve">accountability-public_pressure-public_pressure1-pres-note_pressure1</w:t>
      </w:r>
      <w:r>
        <w:fldChar w:fldCharType="end"/>
      </w:r>
    </w:p>
    <w:p>
      <w:r>
        <w:rPr>
          <w:b w:val="true"/>
          <w:noProof/>
        </w:rPr>
        <w:t xml:space="preserve">G101. Il y aurait des manifestations de masse dans cette commune (accountability-public_pressure-public_pressure1-pres-pressure_protest)</w:t>
        <w:br/>
      </w:r>
      <w:r>
        <w:fldChar w:fldCharType="begin"/>
        <w:instrText xml:space="preserve">MERGEFIELD accountability-public_pressure-public_pressure1-pres-pressure_protest</w:instrText>
        <w:fldChar w:fldCharType="separate"/>
      </w:r>
      <w:r>
        <w:t xml:space="preserve">accountability-public_pressure-public_pressure1-pres-pressure_protest</w:t>
      </w:r>
      <w:r>
        <w:fldChar w:fldCharType="end"/>
      </w:r>
    </w:p>
    <w:p>
      <w:r>
        <w:rPr>
          <w:b w:val="true"/>
          <w:noProof/>
        </w:rPr>
        <w:t xml:space="preserve">G102. Le parti au pouvoir perdrait l'élection (accountability-public_pressure-public_pressure1-pres-pressure_electoral)</w:t>
        <w:br/>
      </w:r>
      <w:r>
        <w:fldChar w:fldCharType="begin"/>
        <w:instrText xml:space="preserve">MERGEFIELD accountability-public_pressure-public_pressure1-pres-pressure_electoral</w:instrText>
        <w:fldChar w:fldCharType="separate"/>
      </w:r>
      <w:r>
        <w:t xml:space="preserve">accountability-public_pressure-public_pressure1-pres-pressure_electoral</w:t>
      </w:r>
      <w:r>
        <w:fldChar w:fldCharType="end"/>
      </w:r>
    </w:p>
    <w:p>
      <w:r>
        <w:rPr>
          <w:b w:val="true"/>
          <w:noProof/>
        </w:rPr>
        <w:t xml:space="preserve">G103. Il y aurait des pressions de la part des organisations communautaires ou de la société civile (accountability-public_pressure-public_pressure1-pres-pressure_civilsociety)</w:t>
        <w:br/>
      </w:r>
      <w:r>
        <w:fldChar w:fldCharType="begin"/>
        <w:instrText xml:space="preserve">MERGEFIELD accountability-public_pressure-public_pressure1-pres-pressure_civilsociety</w:instrText>
        <w:fldChar w:fldCharType="separate"/>
      </w:r>
      <w:r>
        <w:t xml:space="preserve">accountability-public_pressure-public_pressure1-pres-pressure_civilsociety</w:t>
      </w:r>
      <w:r>
        <w:fldChar w:fldCharType="end"/>
      </w:r>
    </w:p>
    <w:p>
      <w:r>
        <w:rPr>
          <w:b w:val="true"/>
          <w:noProof/>
        </w:rPr>
        <w:t xml:space="preserve">G104. Le conseil municipal exigerait des comptes, par exemple par le biais d'audiences spéciales. (accountability-public_pressure-public_pressure1-pres-pressure_council)</w:t>
        <w:br/>
      </w:r>
      <w:r>
        <w:fldChar w:fldCharType="begin"/>
        <w:instrText xml:space="preserve">MERGEFIELD accountability-public_pressure-public_pressure1-pres-pressure_council</w:instrText>
        <w:fldChar w:fldCharType="separate"/>
      </w:r>
      <w:r>
        <w:t xml:space="preserve">accountability-public_pressure-public_pressure1-pres-pressure_council</w:t>
      </w:r>
      <w:r>
        <w:fldChar w:fldCharType="end"/>
      </w:r>
    </w:p>
    <w:p>
      <w:r>
        <w:rPr>
          <w:b w:val="true"/>
          <w:noProof/>
        </w:rPr>
        <w:t xml:space="preserve">G105. Le gouvernement municipal élu serait remplacé par une délégation spéciale (accountability-public_pressure-public_pressure1-pres-pressure_specialdelegation)</w:t>
        <w:br/>
      </w:r>
      <w:r>
        <w:fldChar w:fldCharType="begin"/>
        <w:instrText xml:space="preserve">MERGEFIELD accountability-public_pressure-public_pressure1-pres-pressure_specialdelegation</w:instrText>
        <w:fldChar w:fldCharType="separate"/>
      </w:r>
      <w:r>
        <w:t xml:space="preserve">accountability-public_pressure-public_pressure1-pres-pressure_specialdelegation</w:t>
      </w:r>
      <w:r>
        <w:fldChar w:fldCharType="end"/>
      </w:r>
    </w:p>
    <w:p>
      <w:r>
        <w:rPr>
          <w:b w:val="true"/>
          <w:noProof/>
        </w:rPr>
        <w:t xml:space="preserve">G106. Les programmes de développement ou le bailleurs de fonds menaceraient de refuser leur soutien (accountability-public_pressure-public_pressure1-pres-pressure_donors)</w:t>
        <w:br/>
      </w:r>
      <w:r>
        <w:fldChar w:fldCharType="begin"/>
        <w:instrText xml:space="preserve">MERGEFIELD accountability-public_pressure-public_pressure1-pres-pressure_donors</w:instrText>
        <w:fldChar w:fldCharType="separate"/>
      </w:r>
      <w:r>
        <w:t xml:space="preserve">accountability-public_pressure-public_pressure1-pres-pressure_donors</w:t>
      </w:r>
      <w:r>
        <w:fldChar w:fldCharType="end"/>
      </w:r>
    </w:p>
    <w:p>
      <w:r>
        <w:rPr>
          <w:b w:val="true"/>
          <w:noProof/>
        </w:rPr>
        <w:t xml:space="preserve">G107. Un grand nombre de personnes cesseraient de payer des impôts locaux ou de coopérer avec la mairie (accountability-public_pressure-public_pressure1-pres-pression_taxcompliance)</w:t>
        <w:br/>
      </w:r>
      <w:r>
        <w:fldChar w:fldCharType="begin"/>
        <w:instrText xml:space="preserve">MERGEFIELD accountability-public_pressure-public_pressure1-pres-pression_taxcompliance</w:instrText>
        <w:fldChar w:fldCharType="separate"/>
      </w:r>
      <w:r>
        <w:t xml:space="preserve">accountability-public_pressure-public_pressure1-pres-pression_taxcompliance</w:t>
      </w:r>
      <w:r>
        <w:fldChar w:fldCharType="end"/>
      </w:r>
    </w:p>
    <w:p>
      <w:r>
        <w:rPr>
          <w:b w:val="true"/>
          <w:noProof/>
        </w:rPr>
        <w:t xml:space="preserve">G108. Il y aurait des audits ou des enquêtes anticorruption (accountability-public_pressure-public_pressure1-pres-pressure_audit)</w:t>
        <w:br/>
      </w:r>
      <w:r>
        <w:fldChar w:fldCharType="begin"/>
        <w:instrText xml:space="preserve">MERGEFIELD accountability-public_pressure-public_pressure1-pres-pressure_audit</w:instrText>
        <w:fldChar w:fldCharType="separate"/>
      </w:r>
      <w:r>
        <w:t xml:space="preserve">accountability-public_pressure-public_pressure1-pres-pressure_audit</w:t>
      </w:r>
      <w:r>
        <w:fldChar w:fldCharType="end"/>
      </w:r>
    </w:p>
    <w:p>
      <w:r>
        <w:rPr>
          <w:b w:val="true"/>
          <w:noProof/>
        </w:rPr>
        <w:t xml:space="preserve">G109. Il y aurait des violences contre la mairie ou les décideurs municipaux (accountability-public_pressure-public_pressure1-pres-pressure_violence)</w:t>
        <w:br/>
      </w:r>
      <w:r>
        <w:fldChar w:fldCharType="begin"/>
        <w:instrText xml:space="preserve">MERGEFIELD accountability-public_pressure-public_pressure1-pres-pressure_violence</w:instrText>
        <w:fldChar w:fldCharType="separate"/>
      </w:r>
      <w:r>
        <w:t xml:space="preserve">accountability-public_pressure-public_pressure1-pres-pressure_violence</w:t>
      </w:r>
      <w:r>
        <w:fldChar w:fldCharType="end"/>
      </w:r>
    </w:p>
    <w:p>
      <w:r>
        <w:rPr>
          <w:b w:val="true"/>
          <w:noProof/>
        </w:rPr>
        <w:t xml:space="preserve">G110. Les chefs traditionnels s'agiteraient contre le gouvernement municipal (accountability-public_pressure-public_pressure1-pres-pressure_chiefs)</w:t>
        <w:br/>
      </w:r>
      <w:r>
        <w:fldChar w:fldCharType="begin"/>
        <w:instrText xml:space="preserve">MERGEFIELD accountability-public_pressure-public_pressure1-pres-pressure_chiefs</w:instrText>
        <w:fldChar w:fldCharType="separate"/>
      </w:r>
      <w:r>
        <w:t xml:space="preserve">accountability-public_pressure-public_pressure1-pres-pressure_chiefs</w:t>
      </w:r>
      <w:r>
        <w:fldChar w:fldCharType="end"/>
      </w:r>
    </w:p>
    <w:p>
      <w:r>
        <w:rPr>
          <w:b w:val="true"/>
          <w:noProof/>
        </w:rPr>
        <w:t xml:space="preserve">G111. Il y aurait des réprimandes par la tutelle (accountability-public_pressure-public_pressure1-pres-pressure_tutelle)</w:t>
        <w:br/>
      </w:r>
      <w:r>
        <w:fldChar w:fldCharType="begin"/>
        <w:instrText xml:space="preserve">MERGEFIELD accountability-public_pressure-public_pressure1-pres-pressure_tutelle</w:instrText>
        <w:fldChar w:fldCharType="separate"/>
      </w:r>
      <w:r>
        <w:t xml:space="preserve">accountability-public_pressure-public_pressure1-pres-pressure_tutelle</w:t>
      </w:r>
      <w:r>
        <w:fldChar w:fldCharType="end"/>
      </w:r>
    </w:p>
    <w:p>
      <w:r>
        <w:rPr>
          <w:b w:val="true"/>
          <w:noProof/>
        </w:rPr>
        <w:t xml:space="preserve">G112. Une couverture médiatique critique (accountability-public_pressure-public_pressure1-pres-pressure_media)</w:t>
        <w:br/>
      </w:r>
      <w:r>
        <w:fldChar w:fldCharType="begin"/>
        <w:instrText xml:space="preserve">MERGEFIELD accountability-public_pressure-public_pressure1-pres-pressure_media</w:instrText>
        <w:fldChar w:fldCharType="separate"/>
      </w:r>
      <w:r>
        <w:t xml:space="preserve">accountability-public_pressure-public_pressure1-pres-pressure_media</w:t>
      </w:r>
      <w:r>
        <w:fldChar w:fldCharType="end"/>
      </w:r>
    </w:p>
    <w:p>
      <w:r>
        <w:rPr>
          <w:b w:val="true"/>
          <w:noProof/>
        </w:rPr>
        <w:t xml:space="preserve">G113. Pensez-vous que la mairie subirait une autre forme de pression si elle n'assumait pas ses responsabilités et n'avait pas de bonne justification pour cela ? (accountability-public_pressure-public_pressure1-pressure_other)</w:t>
        <w:br/>
      </w:r>
      <w:r>
        <w:fldChar w:fldCharType="begin"/>
        <w:instrText xml:space="preserve">MERGEFIELD accountability-public_pressure-public_pressure1-pressure_other</w:instrText>
        <w:fldChar w:fldCharType="separate"/>
      </w:r>
      <w:r>
        <w:t xml:space="preserve">accountability-public_pressure-public_pressure1-pressure_other</w:t>
      </w:r>
      <w:r>
        <w:fldChar w:fldCharType="end"/>
      </w:r>
    </w:p>
    <w:p>
      <w:r>
        <w:rPr>
          <w:b w:val="true"/>
          <w:noProof/>
        </w:rPr>
        <w:t xml:space="preserve">G114. Quel genre de pression serait-ce ? (accountability-public_pressure-public_pressure1-pression_type)</w:t>
        <w:br/>
      </w:r>
      <w:r>
        <w:fldChar w:fldCharType="begin"/>
        <w:instrText xml:space="preserve">MERGEFIELD accountability-public_pressure-public_pressure1-pression_type</w:instrText>
        <w:fldChar w:fldCharType="separate"/>
      </w:r>
      <w:r>
        <w:t xml:space="preserve">accountability-public_pressure-public_pressure1-pression_type</w:t>
      </w:r>
      <w:r>
        <w:fldChar w:fldCharType="end"/>
      </w:r>
    </w:p>
    <w:p>
      <w:r>
        <w:rPr>
          <w:b w:val="true"/>
          <w:noProof/>
        </w:rPr>
        <w:t xml:space="preserve">ENQUETEUR NE PAS POSER LA QUESTION:
Le répondant a t-il abandonné ? (accountability-public_pressure-abandonned9)</w:t>
        <w:br/>
      </w:r>
      <w:r>
        <w:fldChar w:fldCharType="begin"/>
        <w:instrText xml:space="preserve">MERGEFIELD accountability-public_pressure-abandonned9</w:instrText>
        <w:fldChar w:fldCharType="separate"/>
      </w:r>
      <w:r>
        <w:t xml:space="preserve">accountability-public_pressure-abandonned9</w:t>
      </w:r>
      <w:r>
        <w:fldChar w:fldCharType="end"/>
      </w:r>
    </w:p>
    <w:p>
      <w:r>
        <w:rPr>
          <w:b w:val="true"/>
          <w:noProof/>
        </w:rPr>
        <w:t xml:space="preserve">[Traduction disponible en : Kassena, Dioula, Fulfulde, Yaana, Gourmatché, Dagara, More]
Au cours des deux dernières années, c'est-à-dire en 2019 et 2020, votre administration municipale a-t-elle EXPÉRIENTE une des formes de pression susmentionnées, pour quelque raison que ce soit ? (accountability-public_pressure-public_pressure2-note_pressure2)</w:t>
        <w:br/>
      </w:r>
      <w:r>
        <w:fldChar w:fldCharType="begin"/>
        <w:instrText xml:space="preserve">MERGEFIELD accountability-public_pressure-public_pressure2-note_pressure2</w:instrText>
        <w:fldChar w:fldCharType="separate"/>
      </w:r>
      <w:r>
        <w:t xml:space="preserve">accountability-public_pressure-public_pressure2-note_pressure2</w:t>
      </w:r>
      <w:r>
        <w:fldChar w:fldCharType="end"/>
      </w:r>
    </w:p>
    <w:p>
      <w:r>
        <w:rPr>
          <w:b w:val="true"/>
          <w:noProof/>
        </w:rPr>
        <w:t xml:space="preserve">G115. Des protestations de masse ? (accountability-public_pressure-public_pressure2-experienced_protest)</w:t>
        <w:br/>
      </w:r>
      <w:r>
        <w:fldChar w:fldCharType="begin"/>
        <w:instrText xml:space="preserve">MERGEFIELD accountability-public_pressure-public_pressure2-experienced_protest</w:instrText>
        <w:fldChar w:fldCharType="separate"/>
      </w:r>
      <w:r>
        <w:t xml:space="preserve">accountability-public_pressure-public_pressure2-experienced_protest</w:t>
      </w:r>
      <w:r>
        <w:fldChar w:fldCharType="end"/>
      </w:r>
    </w:p>
    <w:p>
      <w:r>
        <w:rPr>
          <w:b w:val="true"/>
          <w:noProof/>
        </w:rPr>
        <w:t xml:space="preserve">G116. Un défi électoral fort ? (accountability-public_pressure-public_pressure2-experienced_electoral)</w:t>
        <w:br/>
      </w:r>
      <w:r>
        <w:fldChar w:fldCharType="begin"/>
        <w:instrText xml:space="preserve">MERGEFIELD accountability-public_pressure-public_pressure2-experienced_electoral</w:instrText>
        <w:fldChar w:fldCharType="separate"/>
      </w:r>
      <w:r>
        <w:t xml:space="preserve">accountability-public_pressure-public_pressure2-experienced_electoral</w:t>
      </w:r>
      <w:r>
        <w:fldChar w:fldCharType="end"/>
      </w:r>
    </w:p>
    <w:p>
      <w:r>
        <w:rPr>
          <w:b w:val="true"/>
          <w:noProof/>
        </w:rPr>
        <w:t xml:space="preserve">G117. Des pressions de la part d'organisations communautaires ou de la société civile ? (accountability-public_pressure-public_pressure2-experienced_civilsociety)</w:t>
        <w:br/>
      </w:r>
      <w:r>
        <w:fldChar w:fldCharType="begin"/>
        <w:instrText xml:space="preserve">MERGEFIELD accountability-public_pressure-public_pressure2-experienced_civilsociety</w:instrText>
        <w:fldChar w:fldCharType="separate"/>
      </w:r>
      <w:r>
        <w:t xml:space="preserve">accountability-public_pressure-public_pressure2-experienced_civilsociety</w:t>
      </w:r>
      <w:r>
        <w:fldChar w:fldCharType="end"/>
      </w:r>
    </w:p>
    <w:p>
      <w:r>
        <w:rPr>
          <w:b w:val="true"/>
          <w:noProof/>
        </w:rPr>
        <w:t xml:space="preserve">G118. Un examen par le conseil municipal ? (accountability-public_pressure-public_pressure2-experienced_council)</w:t>
        <w:br/>
      </w:r>
      <w:r>
        <w:fldChar w:fldCharType="begin"/>
        <w:instrText xml:space="preserve">MERGEFIELD accountability-public_pressure-public_pressure2-experienced_council</w:instrText>
        <w:fldChar w:fldCharType="separate"/>
      </w:r>
      <w:r>
        <w:t xml:space="preserve">accountability-public_pressure-public_pressure2-experienced_council</w:t>
      </w:r>
      <w:r>
        <w:fldChar w:fldCharType="end"/>
      </w:r>
    </w:p>
    <w:p>
      <w:r>
        <w:rPr>
          <w:b w:val="true"/>
          <w:noProof/>
        </w:rPr>
        <w:t xml:space="preserve">G119. Menaces d'installation d'une délégation spéciale ? (accountability-public_pressure-public_pressure2-experienced_specialdelegation)</w:t>
        <w:br/>
      </w:r>
      <w:r>
        <w:fldChar w:fldCharType="begin"/>
        <w:instrText xml:space="preserve">MERGEFIELD accountability-public_pressure-public_pressure2-experienced_specialdelegation</w:instrText>
        <w:fldChar w:fldCharType="separate"/>
      </w:r>
      <w:r>
        <w:t xml:space="preserve">accountability-public_pressure-public_pressure2-experienced_specialdelegation</w:t>
      </w:r>
      <w:r>
        <w:fldChar w:fldCharType="end"/>
      </w:r>
    </w:p>
    <w:p>
      <w:r>
        <w:rPr>
          <w:b w:val="true"/>
          <w:noProof/>
        </w:rPr>
        <w:t xml:space="preserve">G120. Menaces de suspension du financement du développement ? (accountability-public_pressure-public_pressure2-experienced_donors)</w:t>
        <w:br/>
      </w:r>
      <w:r>
        <w:fldChar w:fldCharType="begin"/>
        <w:instrText xml:space="preserve">MERGEFIELD accountability-public_pressure-public_pressure2-experienced_donors</w:instrText>
        <w:fldChar w:fldCharType="separate"/>
      </w:r>
      <w:r>
        <w:t xml:space="preserve">accountability-public_pressure-public_pressure2-experienced_donors</w:t>
      </w:r>
      <w:r>
        <w:fldChar w:fldCharType="end"/>
      </w:r>
    </w:p>
    <w:p>
      <w:r>
        <w:rPr>
          <w:b w:val="true"/>
          <w:noProof/>
        </w:rPr>
        <w:t xml:space="preserve">G121. Des refus massifs de payer des impôts ou de coopérer d'une autre manière ? (accountability-public_pressure-public_pressure2-experienced_taxcompliance)</w:t>
        <w:br/>
      </w:r>
      <w:r>
        <w:fldChar w:fldCharType="begin"/>
        <w:instrText xml:space="preserve">MERGEFIELD accountability-public_pressure-public_pressure2-experienced_taxcompliance</w:instrText>
        <w:fldChar w:fldCharType="separate"/>
      </w:r>
      <w:r>
        <w:t xml:space="preserve">accountability-public_pressure-public_pressure2-experienced_taxcompliance</w:t>
      </w:r>
      <w:r>
        <w:fldChar w:fldCharType="end"/>
      </w:r>
    </w:p>
    <w:p>
      <w:r>
        <w:rPr>
          <w:b w:val="true"/>
          <w:noProof/>
        </w:rPr>
        <w:t xml:space="preserve">G122. Audits ou enquêtes anti-corruption ? (accountability-public_pressure-public_pressure2-experienced_audit)</w:t>
        <w:br/>
      </w:r>
      <w:r>
        <w:fldChar w:fldCharType="begin"/>
        <w:instrText xml:space="preserve">MERGEFIELD accountability-public_pressure-public_pressure2-experienced_audit</w:instrText>
        <w:fldChar w:fldCharType="separate"/>
      </w:r>
      <w:r>
        <w:t xml:space="preserve">accountability-public_pressure-public_pressure2-experienced_audit</w:t>
      </w:r>
      <w:r>
        <w:fldChar w:fldCharType="end"/>
      </w:r>
    </w:p>
    <w:p>
      <w:r>
        <w:rPr>
          <w:b w:val="true"/>
          <w:noProof/>
        </w:rPr>
        <w:t xml:space="preserve">G123. Menaces de violence à l'encontre de la mairie ou des décideurs municipaux ? (accountability-public_pressure-public_pressure2-experienced_violence)</w:t>
        <w:br/>
      </w:r>
      <w:r>
        <w:fldChar w:fldCharType="begin"/>
        <w:instrText xml:space="preserve">MERGEFIELD accountability-public_pressure-public_pressure2-experienced_violence</w:instrText>
        <w:fldChar w:fldCharType="separate"/>
      </w:r>
      <w:r>
        <w:t xml:space="preserve">accountability-public_pressure-public_pressure2-experienced_violence</w:t>
      </w:r>
      <w:r>
        <w:fldChar w:fldCharType="end"/>
      </w:r>
    </w:p>
    <w:p>
      <w:r>
        <w:rPr>
          <w:b w:val="true"/>
          <w:noProof/>
        </w:rPr>
        <w:t xml:space="preserve">G124. Des chefs traditionnels qui s'agitent contre le gouvernement municipal ? (accountability-public_pressure-public_pressure2-experienced_chiefs)</w:t>
        <w:br/>
      </w:r>
      <w:r>
        <w:fldChar w:fldCharType="begin"/>
        <w:instrText xml:space="preserve">MERGEFIELD accountability-public_pressure-public_pressure2-experienced_chiefs</w:instrText>
        <w:fldChar w:fldCharType="separate"/>
      </w:r>
      <w:r>
        <w:t xml:space="preserve">accountability-public_pressure-public_pressure2-experienced_chiefs</w:t>
      </w:r>
      <w:r>
        <w:fldChar w:fldCharType="end"/>
      </w:r>
    </w:p>
    <w:p>
      <w:r>
        <w:rPr>
          <w:b w:val="true"/>
          <w:noProof/>
        </w:rPr>
        <w:t xml:space="preserve">G125. Réprimandes par la tutelle ? (accountability-public_pressure-public_pressure2-experienced_tutelle)</w:t>
        <w:br/>
      </w:r>
      <w:r>
        <w:fldChar w:fldCharType="begin"/>
        <w:instrText xml:space="preserve">MERGEFIELD accountability-public_pressure-public_pressure2-experienced_tutelle</w:instrText>
        <w:fldChar w:fldCharType="separate"/>
      </w:r>
      <w:r>
        <w:t xml:space="preserve">accountability-public_pressure-public_pressure2-experienced_tutelle</w:t>
      </w:r>
      <w:r>
        <w:fldChar w:fldCharType="end"/>
      </w:r>
    </w:p>
    <w:p>
      <w:r>
        <w:rPr>
          <w:b w:val="true"/>
          <w:noProof/>
        </w:rPr>
        <w:t xml:space="preserve">G126. Couverture médiatique critique ? (accountability-public_pressure-public_pressure2-experienced_media)</w:t>
        <w:br/>
      </w:r>
      <w:r>
        <w:fldChar w:fldCharType="begin"/>
        <w:instrText xml:space="preserve">MERGEFIELD accountability-public_pressure-public_pressure2-experienced_media</w:instrText>
        <w:fldChar w:fldCharType="separate"/>
      </w:r>
      <w:r>
        <w:t xml:space="preserve">accountability-public_pressure-public_pressure2-experienced_media</w:t>
      </w:r>
      <w:r>
        <w:fldChar w:fldCharType="end"/>
      </w:r>
    </w:p>
    <w:p>
      <w:r>
        <w:rPr>
          <w:b w:val="true"/>
          <w:noProof/>
        </w:rPr>
        <w:t xml:space="preserve">accountability-pressure_end</w:t>
        <w:br/>
      </w:r>
      <w:r>
        <w:fldChar w:fldCharType="begin"/>
        <w:instrText xml:space="preserve">MERGEFIELD accountability-pressure_end</w:instrText>
        <w:fldChar w:fldCharType="separate"/>
      </w:r>
      <w:r>
        <w:t xml:space="preserve">accountability-pressure_end</w:t>
      </w:r>
      <w:r>
        <w:fldChar w:fldCharType="end"/>
      </w:r>
    </w:p>
    <w:p>
      <w:r>
        <w:rPr>
          <w:b w:val="true"/>
          <w:noProof/>
        </w:rPr>
        <w:t xml:space="preserve">accountability-pressure_duration</w:t>
        <w:br/>
      </w:r>
      <w:r>
        <w:fldChar w:fldCharType="begin"/>
        <w:instrText xml:space="preserve">MERGEFIELD accountability-pressure_duration</w:instrText>
        <w:fldChar w:fldCharType="separate"/>
      </w:r>
      <w:r>
        <w:t xml:space="preserve">accountability-pressure_duration</w:t>
      </w:r>
      <w:r>
        <w:fldChar w:fldCharType="end"/>
      </w:r>
    </w:p>
    <w:p>
      <w:r>
        <w:rPr>
          <w:b w:val="true"/>
          <w:noProof/>
        </w:rPr>
        <w:t xml:space="preserve">accountability-electcitizen_start</w:t>
        <w:br/>
      </w:r>
      <w:r>
        <w:fldChar w:fldCharType="begin"/>
        <w:instrText xml:space="preserve">MERGEFIELD accountability-electcitizen_start</w:instrText>
        <w:fldChar w:fldCharType="separate"/>
      </w:r>
      <w:r>
        <w:t xml:space="preserve">accountability-electcitizen_start</w:t>
      </w:r>
      <w:r>
        <w:fldChar w:fldCharType="end"/>
      </w:r>
    </w:p>
    <w:p>
      <w:r>
        <w:rPr>
          <w:b w:val="true"/>
          <w:noProof/>
        </w:rPr>
        <w:t xml:space="preserve">[Traduction disponible en : Kassena, Dioula, Fulfulde, Yaana, Gourmatché, Dagara, More]
Nous aimerions maintenant vous interroger sur les prochaines élections municipales. Ici, nous sommes intéressés par vos opinions privées. Nous garderons ces réponses confidentielles et ne vous les attribuerons pas par nom ou par commune. (accountability-election1-note_election)</w:t>
        <w:br/>
      </w:r>
      <w:r>
        <w:fldChar w:fldCharType="begin"/>
        <w:instrText xml:space="preserve">MERGEFIELD accountability-election1-note_election</w:instrText>
        <w:fldChar w:fldCharType="separate"/>
      </w:r>
      <w:r>
        <w:t xml:space="preserve">accountability-election1-note_election</w:t>
      </w:r>
      <w:r>
        <w:fldChar w:fldCharType="end"/>
      </w:r>
    </w:p>
    <w:p>
      <w:r>
        <w:rPr>
          <w:b w:val="true"/>
          <w:noProof/>
        </w:rPr>
        <w:t xml:space="preserve">H101. Si votre parti obtient suffisamment de voix lors des prochaines élections municipales, avez-vous l'intention d'être élu ou réélu en tant que maire ou maire adjoint ? (accountability-election1-reelection_intention)</w:t>
        <w:br/>
      </w:r>
      <w:r>
        <w:fldChar w:fldCharType="begin"/>
        <w:instrText xml:space="preserve">MERGEFIELD accountability-election1-reelection_intention</w:instrText>
        <w:fldChar w:fldCharType="separate"/>
      </w:r>
      <w:r>
        <w:t xml:space="preserve">accountability-election1-reelection_intention</w:t>
      </w:r>
      <w:r>
        <w:fldChar w:fldCharType="end"/>
      </w:r>
    </w:p>
    <w:p>
      <w:r>
        <w:rPr>
          <w:b w:val="true"/>
          <w:noProof/>
        </w:rPr>
        <w:t xml:space="preserve">accountability-election1-random_citizen</w:t>
        <w:br/>
      </w:r>
      <w:r>
        <w:fldChar w:fldCharType="begin"/>
        <w:instrText xml:space="preserve">MERGEFIELD accountability-election1-random_citizen</w:instrText>
        <w:fldChar w:fldCharType="separate"/>
      </w:r>
      <w:r>
        <w:t xml:space="preserve">accountability-election1-random_citizen</w:t>
      </w:r>
      <w:r>
        <w:fldChar w:fldCharType="end"/>
      </w:r>
    </w:p>
    <w:p>
      <w:r>
        <w:rPr>
          <w:b w:val="true"/>
          <w:noProof/>
        </w:rPr>
        <w:t xml:space="preserve">accountability-election1-teatment_citizenperceptions</w:t>
        <w:br/>
      </w:r>
      <w:r>
        <w:fldChar w:fldCharType="begin"/>
        <w:instrText xml:space="preserve">MERGEFIELD accountability-election1-teatment_citizenperceptions</w:instrText>
        <w:fldChar w:fldCharType="separate"/>
      </w:r>
      <w:r>
        <w:t xml:space="preserve">accountability-election1-teatment_citizenperceptions</w:t>
      </w:r>
      <w:r>
        <w:fldChar w:fldCharType="end"/>
      </w:r>
    </w:p>
    <w:p>
      <w:r>
        <w:rPr>
          <w:b w:val="true"/>
          <w:noProof/>
        </w:rPr>
        <w:t xml:space="preserve">H102. Nous garderons cette question confidentielle et ne l'attribuerons pas à votre nom ou à votre commune : Si vous deviez faire une estimation honnête, diriez-vous que lors des prochaines élections municipales, vous obtiendrez plus de voix ou moins de voix que lors des élections précédentes ? (accountability-election1-reelection_better1)</w:t>
        <w:br/>
      </w:r>
      <w:r>
        <w:fldChar w:fldCharType="begin"/>
        <w:instrText xml:space="preserve">MERGEFIELD accountability-election1-reelection_better1</w:instrText>
        <w:fldChar w:fldCharType="separate"/>
      </w:r>
      <w:r>
        <w:t xml:space="preserve">accountability-election1-reelection_better1</w:t>
      </w:r>
      <w:r>
        <w:fldChar w:fldCharType="end"/>
      </w:r>
    </w:p>
    <w:p>
      <w:r>
        <w:rPr>
          <w:b w:val="true"/>
          <w:noProof/>
        </w:rPr>
        <w:t xml:space="preserve">Comme vous le savez, certains citoyens ont une mauvaise image des décideurs publics, et d'autres une bonne image des décideurs publics. L'opinion des citoyens sur les décideurs publics ne reflète pas toujours la réalité. Dans certains endroits, les citoyens ont une perception inexacte des décideurs publics. On ne sait pas très bien si les décideurs publics, comme vous, ont une bonne idée de la façon dont les citoyens les perçoivent réellement. Pour le mesurer, nous aimerions vous demander de deviner ce que les citoyens de votre commune pensent de vous. (accountability-citizen-note_citizen)</w:t>
        <w:br/>
      </w:r>
      <w:r>
        <w:fldChar w:fldCharType="begin"/>
        <w:instrText xml:space="preserve">MERGEFIELD accountability-citizen-note_citizen</w:instrText>
        <w:fldChar w:fldCharType="separate"/>
      </w:r>
      <w:r>
        <w:t xml:space="preserve">accountability-citizen-note_citizen</w:t>
      </w:r>
      <w:r>
        <w:fldChar w:fldCharType="end"/>
      </w:r>
    </w:p>
    <w:p>
      <w:r>
        <w:rPr>
          <w:b w:val="true"/>
          <w:noProof/>
        </w:rPr>
        <w:t xml:space="preserve">H103. Si vous deviez deviner, quelle proportion des citoyens de votre commune pense que vous faites du bon travail dans votre poste actuel ? (accountability-citizen-image_performance)</w:t>
        <w:br/>
      </w:r>
      <w:r>
        <w:fldChar w:fldCharType="begin"/>
        <w:instrText xml:space="preserve">MERGEFIELD accountability-citizen-image_performance</w:instrText>
        <w:fldChar w:fldCharType="separate"/>
      </w:r>
      <w:r>
        <w:t xml:space="preserve">accountability-citizen-image_performance</w:t>
      </w:r>
      <w:r>
        <w:fldChar w:fldCharType="end"/>
      </w:r>
    </w:p>
    <w:p>
      <w:r>
        <w:rPr>
          <w:b w:val="true"/>
          <w:noProof/>
        </w:rPr>
        <w:t xml:space="preserve">H104. Si vous deviez deviner, quelle proportion des citoyens de votre commune soupçonne que vous profitez de votre position pour en tirer un profit personnel ? (accountability-citizen-image_corruption)</w:t>
        <w:br/>
      </w:r>
      <w:r>
        <w:fldChar w:fldCharType="begin"/>
        <w:instrText xml:space="preserve">MERGEFIELD accountability-citizen-image_corruption</w:instrText>
        <w:fldChar w:fldCharType="separate"/>
      </w:r>
      <w:r>
        <w:t xml:space="preserve">accountability-citizen-image_corruption</w:t>
      </w:r>
      <w:r>
        <w:fldChar w:fldCharType="end"/>
      </w:r>
    </w:p>
    <w:p>
      <w:r>
        <w:rPr>
          <w:b w:val="true"/>
          <w:noProof/>
        </w:rPr>
        <w:t xml:space="preserve">H105. Si vous deviez deviner, quelle proportion des citoyens de votre commune pense que vous travaillez très dur dans votre fonction actuelle ? (accountability-citizen-image_effort)</w:t>
        <w:br/>
      </w:r>
      <w:r>
        <w:fldChar w:fldCharType="begin"/>
        <w:instrText xml:space="preserve">MERGEFIELD accountability-citizen-image_effort</w:instrText>
        <w:fldChar w:fldCharType="separate"/>
      </w:r>
      <w:r>
        <w:t xml:space="preserve">accountability-citizen-image_effort</w:t>
      </w:r>
      <w:r>
        <w:fldChar w:fldCharType="end"/>
      </w:r>
    </w:p>
    <w:p>
      <w:r>
        <w:rPr>
          <w:b w:val="true"/>
          <w:noProof/>
        </w:rPr>
        <w:t xml:space="preserve">H106. Si vous deviez deviner, quelle proportion des citoyens de votre commune pense que vous êtes bien qualifié pour votre poste actuel ? (accountability-citizen-image_competence)</w:t>
        <w:br/>
      </w:r>
      <w:r>
        <w:fldChar w:fldCharType="begin"/>
        <w:instrText xml:space="preserve">MERGEFIELD accountability-citizen-image_competence</w:instrText>
        <w:fldChar w:fldCharType="separate"/>
      </w:r>
      <w:r>
        <w:t xml:space="preserve">accountability-citizen-image_competence</w:t>
      </w:r>
      <w:r>
        <w:fldChar w:fldCharType="end"/>
      </w:r>
    </w:p>
    <w:p>
      <w:r>
        <w:rPr>
          <w:b w:val="true"/>
          <w:noProof/>
        </w:rPr>
        <w:t xml:space="preserve">H107. Si vous deviez deviner, quelle proportion des citoyens de votre commune pense que vous utilisez votre position pour aider votre famille et vos amis ? (accountability-citizen-image_nepotism)</w:t>
        <w:br/>
      </w:r>
      <w:r>
        <w:fldChar w:fldCharType="begin"/>
        <w:instrText xml:space="preserve">MERGEFIELD accountability-citizen-image_nepotism</w:instrText>
        <w:fldChar w:fldCharType="separate"/>
      </w:r>
      <w:r>
        <w:t xml:space="preserve">accountability-citizen-image_nepotism</w:t>
      </w:r>
      <w:r>
        <w:fldChar w:fldCharType="end"/>
      </w:r>
    </w:p>
    <w:p>
      <w:r>
        <w:rPr>
          <w:b w:val="true"/>
          <w:noProof/>
        </w:rPr>
        <w:t xml:space="preserve">H108. Si vous deviez deviner, quelle proportion des citoyens de votre commune pense que vos décisions ont tendance à favoriser les personnes de votre propre groupe ethnique ? (accountability-citizen-image_favoritism)</w:t>
        <w:br/>
      </w:r>
      <w:r>
        <w:fldChar w:fldCharType="begin"/>
        <w:instrText xml:space="preserve">MERGEFIELD accountability-citizen-image_favoritism</w:instrText>
        <w:fldChar w:fldCharType="separate"/>
      </w:r>
      <w:r>
        <w:t xml:space="preserve">accountability-citizen-image_favoritism</w:t>
      </w:r>
      <w:r>
        <w:fldChar w:fldCharType="end"/>
      </w:r>
    </w:p>
    <w:p>
      <w:r>
        <w:rPr>
          <w:b w:val="true"/>
          <w:noProof/>
        </w:rPr>
        <w:t xml:space="preserve">H109. Si vous deviez deviner, quelle proportion de citoyens de votre commune vous perçoit comme quelqu'un qui pourrait leur mentir ? (accountability-citizen-image_dishonesty)</w:t>
        <w:br/>
      </w:r>
      <w:r>
        <w:fldChar w:fldCharType="begin"/>
        <w:instrText xml:space="preserve">MERGEFIELD accountability-citizen-image_dishonesty</w:instrText>
        <w:fldChar w:fldCharType="separate"/>
      </w:r>
      <w:r>
        <w:t xml:space="preserve">accountability-citizen-image_dishonesty</w:t>
      </w:r>
      <w:r>
        <w:fldChar w:fldCharType="end"/>
      </w:r>
    </w:p>
    <w:p>
      <w:r>
        <w:rPr>
          <w:b w:val="true"/>
          <w:noProof/>
        </w:rPr>
        <w:t xml:space="preserve">ENQUETEUR NE PAS POSER LA QUESTION:
Le répondant a t-il abandonné ? (accountability-abandonned10)</w:t>
        <w:br/>
      </w:r>
      <w:r>
        <w:fldChar w:fldCharType="begin"/>
        <w:instrText xml:space="preserve">MERGEFIELD accountability-abandonned10</w:instrText>
        <w:fldChar w:fldCharType="separate"/>
      </w:r>
      <w:r>
        <w:t xml:space="preserve">accountability-abandonned10</w:t>
      </w:r>
      <w:r>
        <w:fldChar w:fldCharType="end"/>
      </w:r>
    </w:p>
    <w:p>
      <w:r>
        <w:rPr>
          <w:b w:val="true"/>
          <w:noProof/>
        </w:rPr>
        <w:t xml:space="preserve">H102. Nous garderons cette question strictement confidentielle et ne l'attribuerons pas à votre nom ou à votre commune : Si vous deviez faire une estimation honnête, diriez-vous que lors des prochaines élections municipales, vous obtiendrez plus de voix ou moins de voix que lors des élections précédentes ? (accountability-election2-reelection_better2)</w:t>
        <w:br/>
      </w:r>
      <w:r>
        <w:fldChar w:fldCharType="begin"/>
        <w:instrText xml:space="preserve">MERGEFIELD accountability-election2-reelection_better2</w:instrText>
        <w:fldChar w:fldCharType="separate"/>
      </w:r>
      <w:r>
        <w:t xml:space="preserve">accountability-election2-reelection_better2</w:t>
      </w:r>
      <w:r>
        <w:fldChar w:fldCharType="end"/>
      </w:r>
    </w:p>
    <w:p>
      <w:r>
        <w:rPr>
          <w:b w:val="true"/>
          <w:noProof/>
        </w:rPr>
        <w:t xml:space="preserve">accountability-electcitizen_end</w:t>
        <w:br/>
      </w:r>
      <w:r>
        <w:fldChar w:fldCharType="begin"/>
        <w:instrText xml:space="preserve">MERGEFIELD accountability-electcitizen_end</w:instrText>
        <w:fldChar w:fldCharType="separate"/>
      </w:r>
      <w:r>
        <w:t xml:space="preserve">accountability-electcitizen_end</w:t>
      </w:r>
      <w:r>
        <w:fldChar w:fldCharType="end"/>
      </w:r>
    </w:p>
    <w:p>
      <w:r>
        <w:rPr>
          <w:b w:val="true"/>
          <w:noProof/>
        </w:rPr>
        <w:t xml:space="preserve">accountability-electcitizen_duration</w:t>
        <w:br/>
      </w:r>
      <w:r>
        <w:fldChar w:fldCharType="begin"/>
        <w:instrText xml:space="preserve">MERGEFIELD accountability-electcitizen_duration</w:instrText>
        <w:fldChar w:fldCharType="separate"/>
      </w:r>
      <w:r>
        <w:t xml:space="preserve">accountability-electcitizen_duration</w:t>
      </w:r>
      <w:r>
        <w:fldChar w:fldCharType="end"/>
      </w:r>
    </w:p>
    <w:p>
      <w:r>
        <w:rPr>
          <w:b w:val="true"/>
          <w:noProof/>
        </w:rPr>
        <w:t xml:space="preserve">accountability-trait_start</w:t>
        <w:br/>
      </w:r>
      <w:r>
        <w:fldChar w:fldCharType="begin"/>
        <w:instrText xml:space="preserve">MERGEFIELD accountability-trait_start</w:instrText>
        <w:fldChar w:fldCharType="separate"/>
      </w:r>
      <w:r>
        <w:t xml:space="preserve">accountability-trait_start</w:t>
      </w:r>
      <w:r>
        <w:fldChar w:fldCharType="end"/>
      </w:r>
    </w:p>
    <w:p>
      <w:r>
        <w:rPr>
          <w:b w:val="true"/>
          <w:noProof/>
        </w:rPr>
        <w:t xml:space="preserve">[Traduction disponible en : Kassena, Dioula, Fulfulde, Yaana, Gourmatché, Dagara, More]
J'aimerais maintenant vous poser quelques questions sur l'importance des différents traits de caractère pour les décideurs municipaux. Nous vous interrogeons à ce sujet, parce qu'en tant que décideur municipal, vous avez des idées à ce sujet que d'autres personnes n'ont pas. Bien entendu, vos réponses sont confidentielles et elles ne vous seront pas attribuées par nom ou par commune. (accountability-traits-traits_note1)</w:t>
        <w:br/>
      </w:r>
      <w:r>
        <w:fldChar w:fldCharType="begin"/>
        <w:instrText xml:space="preserve">MERGEFIELD accountability-traits-traits_note1</w:instrText>
        <w:fldChar w:fldCharType="separate"/>
      </w:r>
      <w:r>
        <w:t xml:space="preserve">accountability-traits-traits_note1</w:t>
      </w:r>
      <w:r>
        <w:fldChar w:fldCharType="end"/>
      </w:r>
    </w:p>
    <w:p>
      <w:r>
        <w:rPr>
          <w:b w:val="true"/>
          <w:noProof/>
        </w:rPr>
        <w:t xml:space="preserve">I102. D'après votre expérience, les traits de caractère qui aident un candidat à gagner une élection font-ils aussi de lui un bon maire ? (accountability-traits-traits_dilemma)</w:t>
        <w:br/>
      </w:r>
      <w:r>
        <w:fldChar w:fldCharType="begin"/>
        <w:instrText xml:space="preserve">MERGEFIELD accountability-traits-traits_dilemma</w:instrText>
        <w:fldChar w:fldCharType="separate"/>
      </w:r>
      <w:r>
        <w:t xml:space="preserve">accountability-traits-traits_dilemma</w:t>
      </w:r>
      <w:r>
        <w:fldChar w:fldCharType="end"/>
      </w:r>
    </w:p>
    <w:p>
      <w:r>
        <w:rPr>
          <w:b w:val="true"/>
          <w:noProof/>
        </w:rPr>
        <w:t xml:space="preserve">I103. À votre avis, quels traits de caractère peuvent aider une personne à être élue, mais rendent difficile le fait d'être un bon maire ? (accountability-traits-traits_dilemma_detail)</w:t>
        <w:br/>
      </w:r>
      <w:r>
        <w:fldChar w:fldCharType="begin"/>
        <w:instrText xml:space="preserve">MERGEFIELD accountability-traits-traits_dilemma_detail</w:instrText>
        <w:fldChar w:fldCharType="separate"/>
      </w:r>
      <w:r>
        <w:t xml:space="preserve">accountability-traits-traits_dilemma_detail</w:t>
      </w:r>
      <w:r>
        <w:fldChar w:fldCharType="end"/>
      </w:r>
    </w:p>
    <w:p>
      <w:r>
        <w:rPr>
          <w:b w:val="true"/>
          <w:noProof/>
        </w:rPr>
        <w:t xml:space="preserve">[Traduction disponible en : Kassena, Dioula, Fulfulde, Yaana, Gourmatché, Dagara, More]
J'aimerais maintenant vous interroger sur certains traits de caractère très spécifiques : l'altruisme, l'honnêteté et la capacité de prendre des risques. J'aimerais connaître votre avis sur l'importance de ces traits de caractère pour la politique municipale au Burkina Faso en général, et non dans votre commune en particulier. (accountability-traits-traits_note2)</w:t>
        <w:br/>
      </w:r>
      <w:r>
        <w:fldChar w:fldCharType="begin"/>
        <w:instrText xml:space="preserve">MERGEFIELD accountability-traits-traits_note2</w:instrText>
        <w:fldChar w:fldCharType="separate"/>
      </w:r>
      <w:r>
        <w:t xml:space="preserve">accountability-traits-traits_note2</w:t>
      </w:r>
      <w:r>
        <w:fldChar w:fldCharType="end"/>
      </w:r>
    </w:p>
    <w:p>
      <w:r>
        <w:rPr>
          <w:b w:val="true"/>
          <w:noProof/>
        </w:rPr>
        <w:t xml:space="preserve">Tout d'abord, je voudrais poser une question sur &lt;strong&gt;le fait d'être désigné&lt;/strong&gt; par un parti comme candidat à la mairie. (accountability-traits-traits_nomination_note)</w:t>
        <w:br/>
      </w:r>
      <w:r>
        <w:fldChar w:fldCharType="begin"/>
        <w:instrText xml:space="preserve">MERGEFIELD accountability-traits-traits_nomination_note</w:instrText>
        <w:fldChar w:fldCharType="separate"/>
      </w:r>
      <w:r>
        <w:t xml:space="preserve">accountability-traits-traits_nomination_note</w:t>
      </w:r>
      <w:r>
        <w:fldChar w:fldCharType="end"/>
      </w:r>
    </w:p>
    <w:p>
      <w:r>
        <w:rPr>
          <w:b w:val="true"/>
          <w:noProof/>
        </w:rPr>
        <w:t xml:space="preserve">I104. Selon votre expérience, qu'est-ce qui augmente les chances d'une personne d'être désignée par son parti comme candidat à la mairie : être égoïste ou être altruiste ? (accountability-traits-traits_nomination_altruism)</w:t>
        <w:br/>
      </w:r>
      <w:r>
        <w:fldChar w:fldCharType="begin"/>
        <w:instrText xml:space="preserve">MERGEFIELD accountability-traits-traits_nomination_altruism</w:instrText>
        <w:fldChar w:fldCharType="separate"/>
      </w:r>
      <w:r>
        <w:t xml:space="preserve">accountability-traits-traits_nomination_altruism</w:t>
      </w:r>
      <w:r>
        <w:fldChar w:fldCharType="end"/>
      </w:r>
    </w:p>
    <w:p>
      <w:r>
        <w:rPr>
          <w:b w:val="true"/>
          <w:noProof/>
        </w:rPr>
        <w:t xml:space="preserve">I105. D'après votre expérience, qu'est-ce qui augmente les chances d'une personne d'être désignée par son parti comme candidat à la mairie : être prêt à mentir ou préférer toujours dire la vérité ? (accountability-traits-traits_nomination_honesty)</w:t>
        <w:br/>
      </w:r>
      <w:r>
        <w:fldChar w:fldCharType="begin"/>
        <w:instrText xml:space="preserve">MERGEFIELD accountability-traits-traits_nomination_honesty</w:instrText>
        <w:fldChar w:fldCharType="separate"/>
      </w:r>
      <w:r>
        <w:t xml:space="preserve">accountability-traits-traits_nomination_honesty</w:t>
      </w:r>
      <w:r>
        <w:fldChar w:fldCharType="end"/>
      </w:r>
    </w:p>
    <w:p>
      <w:r>
        <w:rPr>
          <w:b w:val="true"/>
          <w:noProof/>
        </w:rPr>
        <w:t xml:space="preserve">I106. Selon votre expérience, qu'est-ce qui augmente les chances d'une personne d'être désignée par son parti comme candidat à la mairie : être prêt à faire des choix risqués ou préférer des choix sûrs ? (accountability-traits-traits_nomination_riskaversion)</w:t>
        <w:br/>
      </w:r>
      <w:r>
        <w:fldChar w:fldCharType="begin"/>
        <w:instrText xml:space="preserve">MERGEFIELD accountability-traits-traits_nomination_riskaversion</w:instrText>
        <w:fldChar w:fldCharType="separate"/>
      </w:r>
      <w:r>
        <w:t xml:space="preserve">accountability-traits-traits_nomination_riskaversion</w:t>
      </w:r>
      <w:r>
        <w:fldChar w:fldCharType="end"/>
      </w:r>
    </w:p>
    <w:p>
      <w:r>
        <w:rPr>
          <w:b w:val="true"/>
          <w:noProof/>
        </w:rPr>
        <w:t xml:space="preserve">Maintenant, je voudrais vous interroger sur la &lt;strong&gt;conscience&lt;/strong&gt; des électeurs des traits de caractère des candidats. (accountability-traits-traits_awareness_note)</w:t>
        <w:br/>
      </w:r>
      <w:r>
        <w:fldChar w:fldCharType="begin"/>
        <w:instrText xml:space="preserve">MERGEFIELD accountability-traits-traits_awareness_note</w:instrText>
        <w:fldChar w:fldCharType="separate"/>
      </w:r>
      <w:r>
        <w:t xml:space="preserve">accountability-traits-traits_awareness_note</w:t>
      </w:r>
      <w:r>
        <w:fldChar w:fldCharType="end"/>
      </w:r>
    </w:p>
    <w:p>
      <w:r>
        <w:rPr>
          <w:b w:val="true"/>
          <w:noProof/>
        </w:rPr>
        <w:t xml:space="preserve">I107. Dans quelle mesure pensez-vous que les électeurs sont conscients du degré d'égoïsme ou d'altruisme des candidats à la mairie ? (accountability-traits-traits_awareness_altruism)</w:t>
        <w:br/>
      </w:r>
      <w:r>
        <w:fldChar w:fldCharType="begin"/>
        <w:instrText xml:space="preserve">MERGEFIELD accountability-traits-traits_awareness_altruism</w:instrText>
        <w:fldChar w:fldCharType="separate"/>
      </w:r>
      <w:r>
        <w:t xml:space="preserve">accountability-traits-traits_awareness_altruism</w:t>
      </w:r>
      <w:r>
        <w:fldChar w:fldCharType="end"/>
      </w:r>
    </w:p>
    <w:p>
      <w:r>
        <w:rPr>
          <w:b w:val="true"/>
          <w:noProof/>
        </w:rPr>
        <w:t xml:space="preserve">I108. Dans quelle mesure pensez-vous que les électeurs sont conscients de la volonté des candidats à la mairie de mentir ? (accountability-traits-traits_awareness_honesty)</w:t>
        <w:br/>
      </w:r>
      <w:r>
        <w:fldChar w:fldCharType="begin"/>
        <w:instrText xml:space="preserve">MERGEFIELD accountability-traits-traits_awareness_honesty</w:instrText>
        <w:fldChar w:fldCharType="separate"/>
      </w:r>
      <w:r>
        <w:t xml:space="preserve">accountability-traits-traits_awareness_honesty</w:t>
      </w:r>
      <w:r>
        <w:fldChar w:fldCharType="end"/>
      </w:r>
    </w:p>
    <w:p>
      <w:r>
        <w:rPr>
          <w:b w:val="true"/>
          <w:noProof/>
        </w:rPr>
        <w:t xml:space="preserve">I109. Dans quelle mesure pensez-vous que les électeurs sont conscients de la volonté des candidats à la mairie de prendre des risques ? (accountability-traits-traits_awareness_riskaversion)</w:t>
        <w:br/>
      </w:r>
      <w:r>
        <w:fldChar w:fldCharType="begin"/>
        <w:instrText xml:space="preserve">MERGEFIELD accountability-traits-traits_awareness_riskaversion</w:instrText>
        <w:fldChar w:fldCharType="separate"/>
      </w:r>
      <w:r>
        <w:t xml:space="preserve">accountability-traits-traits_awareness_riskaversion</w:t>
      </w:r>
      <w:r>
        <w:fldChar w:fldCharType="end"/>
      </w:r>
    </w:p>
    <w:p>
      <w:r>
        <w:rPr>
          <w:b w:val="true"/>
          <w:noProof/>
        </w:rPr>
        <w:t xml:space="preserve">Enfin, j'aimerais que vous considériez que &lt;strong&gt;tous les électeurs ne sont peut-être pas conscients&lt;/strong&gt; des traits de caractère des candidats et que les électeurs peuvent également se préoccuper d'autres choses, outre le caractère d'un candidat. Donc, en réalité, quel type de candidats a, selon vous, le plus de chances de remporter une élection ? (accountability-traits-traits_election_note)</w:t>
        <w:br/>
      </w:r>
      <w:r>
        <w:fldChar w:fldCharType="begin"/>
        <w:instrText xml:space="preserve">MERGEFIELD accountability-traits-traits_election_note</w:instrText>
        <w:fldChar w:fldCharType="separate"/>
      </w:r>
      <w:r>
        <w:t xml:space="preserve">accountability-traits-traits_election_note</w:t>
      </w:r>
      <w:r>
        <w:fldChar w:fldCharType="end"/>
      </w:r>
    </w:p>
    <w:p>
      <w:r>
        <w:rPr>
          <w:b w:val="true"/>
          <w:noProof/>
        </w:rPr>
        <w:t xml:space="preserve">I110. Étant donné que les électeurs ne sont pas toujours conscients du degré d'égoïsme ou d'altruisme des candidats à la mairie, qu'est-ce qui augmente réellement les chances d'un candidat de gagner l'élection : le fait d'être égoïste ou altruiste ? (accountability-traits-traits_election_altruism)</w:t>
        <w:br/>
      </w:r>
      <w:r>
        <w:fldChar w:fldCharType="begin"/>
        <w:instrText xml:space="preserve">MERGEFIELD accountability-traits-traits_election_altruism</w:instrText>
        <w:fldChar w:fldCharType="separate"/>
      </w:r>
      <w:r>
        <w:t xml:space="preserve">accountability-traits-traits_election_altruism</w:t>
      </w:r>
      <w:r>
        <w:fldChar w:fldCharType="end"/>
      </w:r>
    </w:p>
    <w:p>
      <w:r>
        <w:rPr>
          <w:b w:val="true"/>
          <w:noProof/>
        </w:rPr>
        <w:t xml:space="preserve">I111. Étant donné que les électeurs ne sont pas toujours conscients de l'honnêteté des candidats à la mairie, qu'est-ce qui augmente réellement les chances d'un candidat de gagner l'élection : être prêt à mentir ou préférer toujours dire la vérité ? (accountability-traits-traits_election_honesty)</w:t>
        <w:br/>
      </w:r>
      <w:r>
        <w:fldChar w:fldCharType="begin"/>
        <w:instrText xml:space="preserve">MERGEFIELD accountability-traits-traits_election_honesty</w:instrText>
        <w:fldChar w:fldCharType="separate"/>
      </w:r>
      <w:r>
        <w:t xml:space="preserve">accountability-traits-traits_election_honesty</w:t>
      </w:r>
      <w:r>
        <w:fldChar w:fldCharType="end"/>
      </w:r>
    </w:p>
    <w:p>
      <w:r>
        <w:rPr>
          <w:b w:val="true"/>
          <w:noProof/>
        </w:rPr>
        <w:t xml:space="preserve">I112. Étant donné que les électeurs ne sont pas toujours conscients de la volonté des candidats à la mairie de prendre des risques, qu'est-ce qui augmente réellement les chances d'un candidat de gagner l'élection : être prêt à faire des choix risqués ou préférer des choix sûrs ? (accountability-traits-traits_election_riskaversion)</w:t>
        <w:br/>
      </w:r>
      <w:r>
        <w:fldChar w:fldCharType="begin"/>
        <w:instrText xml:space="preserve">MERGEFIELD accountability-traits-traits_election_riskaversion</w:instrText>
        <w:fldChar w:fldCharType="separate"/>
      </w:r>
      <w:r>
        <w:t xml:space="preserve">accountability-traits-traits_election_riskaversion</w:t>
      </w:r>
      <w:r>
        <w:fldChar w:fldCharType="end"/>
      </w:r>
    </w:p>
    <w:p>
      <w:r>
        <w:rPr>
          <w:b w:val="true"/>
          <w:noProof/>
        </w:rPr>
        <w:t xml:space="preserve">accountability-trait_end</w:t>
        <w:br/>
      </w:r>
      <w:r>
        <w:fldChar w:fldCharType="begin"/>
        <w:instrText xml:space="preserve">MERGEFIELD accountability-trait_end</w:instrText>
        <w:fldChar w:fldCharType="separate"/>
      </w:r>
      <w:r>
        <w:t xml:space="preserve">accountability-trait_end</w:t>
      </w:r>
      <w:r>
        <w:fldChar w:fldCharType="end"/>
      </w:r>
    </w:p>
    <w:p>
      <w:r>
        <w:rPr>
          <w:b w:val="true"/>
          <w:noProof/>
        </w:rPr>
        <w:t xml:space="preserve">accountability-trait_duration</w:t>
        <w:br/>
      </w:r>
      <w:r>
        <w:fldChar w:fldCharType="begin"/>
        <w:instrText xml:space="preserve">MERGEFIELD accountability-trait_duration</w:instrText>
        <w:fldChar w:fldCharType="separate"/>
      </w:r>
      <w:r>
        <w:t xml:space="preserve">accountability-trait_duration</w:t>
      </w:r>
      <w:r>
        <w:fldChar w:fldCharType="end"/>
      </w:r>
    </w:p>
    <w:p>
      <w:r>
        <w:rPr>
          <w:b w:val="true"/>
          <w:noProof/>
        </w:rPr>
        <w:t xml:space="preserve">ENQUETEUR NE PAS POSER LA QUESTION:
Le répondant a t-il abandonné ? (accountability-abandonned11)</w:t>
        <w:br/>
      </w:r>
      <w:r>
        <w:fldChar w:fldCharType="begin"/>
        <w:instrText xml:space="preserve">MERGEFIELD accountability-abandonned11</w:instrText>
        <w:fldChar w:fldCharType="separate"/>
      </w:r>
      <w:r>
        <w:t xml:space="preserve">accountability-abandonned11</w:t>
      </w:r>
      <w:r>
        <w:fldChar w:fldCharType="end"/>
      </w:r>
    </w:p>
    <w:p>
      <w:r>
        <w:rPr>
          <w:b w:val="true"/>
          <w:noProof/>
        </w:rPr>
        <w:t xml:space="preserve">accountability-experiment_start</w:t>
        <w:br/>
      </w:r>
      <w:r>
        <w:fldChar w:fldCharType="begin"/>
        <w:instrText xml:space="preserve">MERGEFIELD accountability-experiment_start</w:instrText>
        <w:fldChar w:fldCharType="separate"/>
      </w:r>
      <w:r>
        <w:t xml:space="preserve">accountability-experiment_start</w:t>
      </w:r>
      <w:r>
        <w:fldChar w:fldCharType="end"/>
      </w:r>
    </w:p>
    <w:p>
      <w:r>
        <w:rPr>
          <w:b w:val="true"/>
          <w:noProof/>
        </w:rPr>
        <w:t xml:space="preserve">accountability-experiment-random_public</w:t>
        <w:br/>
      </w:r>
      <w:r>
        <w:fldChar w:fldCharType="begin"/>
        <w:instrText xml:space="preserve">MERGEFIELD accountability-experiment-random_public</w:instrText>
        <w:fldChar w:fldCharType="separate"/>
      </w:r>
      <w:r>
        <w:t xml:space="preserve">accountability-experiment-random_public</w:t>
      </w:r>
      <w:r>
        <w:fldChar w:fldCharType="end"/>
      </w:r>
    </w:p>
    <w:p>
      <w:r>
        <w:rPr>
          <w:b w:val="true"/>
          <w:noProof/>
        </w:rPr>
        <w:t xml:space="preserve">accountability-experiment-treatment_public</w:t>
        <w:br/>
      </w:r>
      <w:r>
        <w:fldChar w:fldCharType="begin"/>
        <w:instrText xml:space="preserve">MERGEFIELD accountability-experiment-treatment_public</w:instrText>
        <w:fldChar w:fldCharType="separate"/>
      </w:r>
      <w:r>
        <w:t xml:space="preserve">accountability-experiment-treatment_public</w:t>
      </w:r>
      <w:r>
        <w:fldChar w:fldCharType="end"/>
      </w:r>
    </w:p>
    <w:p>
      <w:r>
        <w:rPr>
          <w:b w:val="true"/>
          <w:noProof/>
        </w:rPr>
        <w:t xml:space="preserve">H101. Nous vous avions gentiment demandé d'avoir une pièce à portée de main pour l'enquête. En avez-vous une avec vous ou pouvez-vous en obtenir une ? (accountability-experiment-hold_coin)</w:t>
        <w:br/>
      </w:r>
      <w:r>
        <w:fldChar w:fldCharType="begin"/>
        <w:instrText xml:space="preserve">MERGEFIELD accountability-experiment-hold_coin</w:instrText>
        <w:fldChar w:fldCharType="separate"/>
      </w:r>
      <w:r>
        <w:t xml:space="preserve">accountability-experiment-hold_coin</w:t>
      </w:r>
      <w:r>
        <w:fldChar w:fldCharType="end"/>
      </w:r>
    </w:p>
    <w:p>
      <w:r>
        <w:rPr>
          <w:b w:val="true"/>
          <w:noProof/>
        </w:rPr>
        <w:t xml:space="preserve">[Traduction disponible en : Kassena, Dioula, Fulfulde, Yaana, Gourmatché, Dagara, More]
Nous avons besoin de la pièce pour une technique d'enquête qui fait appel au hasard. Nous vous demanderons de lancer la pièce dix fois et de compter combien de fois elle a atterri avec le chiffre à l'envers. Cela peut être n'importe quoi entre zéro et dix. (accountability-experiment-experiment1phone)</w:t>
        <w:br/>
      </w:r>
      <w:r>
        <w:fldChar w:fldCharType="begin"/>
        <w:instrText xml:space="preserve">MERGEFIELD accountability-experiment-experiment1phone</w:instrText>
        <w:fldChar w:fldCharType="separate"/>
      </w:r>
      <w:r>
        <w:t xml:space="preserve">accountability-experiment-experiment1phone</w:t>
      </w:r>
      <w:r>
        <w:fldChar w:fldCharType="end"/>
      </w:r>
    </w:p>
    <w:p>
      <w:r>
        <w:rPr>
          <w:b w:val="true"/>
          <w:noProof/>
        </w:rPr>
        <w:t xml:space="preserve">Nous allons maintenant utiliser une technique d'enquête qui fait appel au hasard. J'ai apporté une pièce de monnaie avec moi. Je vais vous demander de lancer la pièce dix fois et de compter combien de fois elle est tombée avec le chiffre vers le haut. Cela peut aller de zéro à dix fois. (accountability-experiment-experiment1)</w:t>
        <w:br/>
      </w:r>
      <w:r>
        <w:fldChar w:fldCharType="begin"/>
        <w:instrText xml:space="preserve">MERGEFIELD accountability-experiment-experiment1</w:instrText>
        <w:fldChar w:fldCharType="separate"/>
      </w:r>
      <w:r>
        <w:t xml:space="preserve">accountability-experiment-experiment1</w:t>
      </w:r>
      <w:r>
        <w:fldChar w:fldCharType="end"/>
      </w:r>
    </w:p>
    <w:p>
      <w:r>
        <w:rPr>
          <w:b w:val="true"/>
          <w:noProof/>
        </w:rPr>
        <w:t xml:space="preserve">[Traduction disponible en : Kassena, Dioula, Fulfulde, Yaana, Gourmatché, Dagara, More]
Pour chaque fois que la pièce montrera le côté numéroté, nous mettrons 1000 FCFA à votre disposition. (accountability-experiment-experiment2)</w:t>
        <w:br/>
      </w:r>
      <w:r>
        <w:fldChar w:fldCharType="begin"/>
        <w:instrText xml:space="preserve">MERGEFIELD accountability-experiment-experiment2</w:instrText>
        <w:fldChar w:fldCharType="separate"/>
      </w:r>
      <w:r>
        <w:t xml:space="preserve">accountability-experiment-experiment2</w:t>
      </w:r>
      <w:r>
        <w:fldChar w:fldCharType="end"/>
      </w:r>
    </w:p>
    <w:p>
      <w:r>
        <w:rPr>
          <w:b w:val="true"/>
          <w:noProof/>
        </w:rPr>
        <w:t xml:space="preserve">[Traduction disponible en : Kassena, Dioula, Fulfulde, Yaana, Gourmatché, Dagara, More]
Vous pouvez nous faire savoir par la suite si vous souhaitez que l'argent soit transféré sur votre propre téléphone portable, ou si vous préférez le donner anonymement à une organisation communautaire. C'est votre choix et nous garderons strictement confidentiel ce que vous avez décidé de faire avec l'argent. (accountability-experiment-experiment3)</w:t>
        <w:br/>
      </w:r>
      <w:r>
        <w:fldChar w:fldCharType="begin"/>
        <w:instrText xml:space="preserve">MERGEFIELD accountability-experiment-experiment3</w:instrText>
        <w:fldChar w:fldCharType="separate"/>
      </w:r>
      <w:r>
        <w:t xml:space="preserve">accountability-experiment-experiment3</w:t>
      </w:r>
      <w:r>
        <w:fldChar w:fldCharType="end"/>
      </w:r>
    </w:p>
    <w:p>
      <w:r>
        <w:rPr>
          <w:b w:val="true"/>
          <w:noProof/>
        </w:rPr>
        <w:t xml:space="preserve">[Traduction disponible en : Kassena, Dioula, Fulfulde, Yaana, Gourmatché, Dagara, More]
Mais d'abord, voyons combien d'argent est disponible. Par exemple, si vous lancez la pièce de monnaie dix fois et que le côté numéroté apparaît zéro fois, vous obtenez 0 franc. Si le côté numéroté apparaît une fois sur les dix lancers, vous obtenez 1000 francs. Si le côté numéroté apparaît deux fois, vous obtenez 2000 francs, et ainsi de suite. Et si le côté du chiffre est sorti 10 fois, vous obtenez 10 000 francs. (accountability-experiment-experiment4)</w:t>
        <w:br/>
      </w:r>
      <w:r>
        <w:fldChar w:fldCharType="begin"/>
        <w:instrText xml:space="preserve">MERGEFIELD accountability-experiment-experiment4</w:instrText>
        <w:fldChar w:fldCharType="separate"/>
      </w:r>
      <w:r>
        <w:t xml:space="preserve">accountability-experiment-experiment4</w:t>
      </w:r>
      <w:r>
        <w:fldChar w:fldCharType="end"/>
      </w:r>
    </w:p>
    <w:p>
      <w:r>
        <w:rPr>
          <w:b w:val="true"/>
          <w:noProof/>
        </w:rPr>
        <w:t xml:space="preserve">[Traduction disponible en : Kassena, Dioula, Fulfulde, Yaana, Gourmatché, Dagara, More]
Il est important que vous lanciez la pièce en toute intimité. Personne d'autre ne doit le faire pour vous. Je n'ai pas le droit de vous observer, et personne d'autre ne doit le faire non plus. Dites-moi simplement après coup combien de fois le côté du chiffre est sorti. (accountability-experiment-experiment5)</w:t>
        <w:br/>
      </w:r>
      <w:r>
        <w:fldChar w:fldCharType="begin"/>
        <w:instrText xml:space="preserve">MERGEFIELD accountability-experiment-experiment5</w:instrText>
        <w:fldChar w:fldCharType="separate"/>
      </w:r>
      <w:r>
        <w:t xml:space="preserve">accountability-experiment-experiment5</w:t>
      </w:r>
      <w:r>
        <w:fldChar w:fldCharType="end"/>
      </w:r>
    </w:p>
    <w:p>
      <w:r>
        <w:rPr>
          <w:b w:val="true"/>
          <w:noProof/>
        </w:rPr>
        <w:t xml:space="preserve">[Traduction disponible en : Kassena, Dioula, Fulfulde, Yaana, Gourmatché, Dagara, More]
Nous garderons confidentiel ce que vous nous avez dit sur le nombre de fois où votre pièce a atterri sur le côté numéroté. Nous ne communiquerons ces informations qu'à votre insu et sans indiquer de quelle commune elles proviennent, afin que les gens ne puissent pas remonter jusqu'à vous. Comprenez-vous ou avez-vous des questions à ce sujet ? (accountability-experiment-experiment6)</w:t>
        <w:br/>
      </w:r>
      <w:r>
        <w:fldChar w:fldCharType="begin"/>
        <w:instrText xml:space="preserve">MERGEFIELD accountability-experiment-experiment6</w:instrText>
        <w:fldChar w:fldCharType="separate"/>
      </w:r>
      <w:r>
        <w:t xml:space="preserve">accountability-experiment-experiment6</w:t>
      </w:r>
      <w:r>
        <w:fldChar w:fldCharType="end"/>
      </w:r>
    </w:p>
    <w:p>
      <w:r>
        <w:rPr>
          <w:b w:val="true"/>
          <w:noProof/>
        </w:rPr>
        <w:t xml:space="preserve">[Traduction disponible en : Kassena, Dioula, Fulfulde, Yaana, Gourmatché, Dagara, More]
Mais sachez que, bien que vous jouiez à pile ou face en privé, nous dirons aux autres personnes combien de fois VOUS NOUS avez dit que votre pièce était tombée du côté des chiffres. Nous rendrons cette information disponible sur Internet et la mentionnerons également aux représentants des différents partis du conseil municipal lorsque nous les appellerons pour assurer le suivi de l'enquête. Cela fait partie de l'étude. Vos autres réponses à cette enquête seront confidentielles, mais cette réponse particulière ne le sera pas. Ainsi, les gens ne sauront pas combien de fois la pièce est tombée du côté du chiffre, mais ils sauront ce que vous nous avez dit. Avez-vous compris, ou avez-vous des questions à ce sujet ? (accountability-experiment-experiment7)</w:t>
        <w:br/>
      </w:r>
      <w:r>
        <w:fldChar w:fldCharType="begin"/>
        <w:instrText xml:space="preserve">MERGEFIELD accountability-experiment-experiment7</w:instrText>
        <w:fldChar w:fldCharType="separate"/>
      </w:r>
      <w:r>
        <w:t xml:space="preserve">accountability-experiment-experiment7</w:t>
      </w:r>
      <w:r>
        <w:fldChar w:fldCharType="end"/>
      </w:r>
    </w:p>
    <w:p>
      <w:r>
        <w:rPr>
          <w:b w:val="true"/>
          <w:noProof/>
        </w:rPr>
        <w:t xml:space="preserve">H102. Super, maintenant, jetez votre pièce 10 fois en privé, et dites-moi combien de fois le côté des chiffres est apparu ? (accountability-experiment-coin_toss)</w:t>
        <w:br/>
      </w:r>
      <w:r>
        <w:fldChar w:fldCharType="begin"/>
        <w:instrText xml:space="preserve">MERGEFIELD accountability-experiment-coin_toss</w:instrText>
        <w:fldChar w:fldCharType="separate"/>
      </w:r>
      <w:r>
        <w:t xml:space="preserve">accountability-experiment-coin_toss</w:t>
      </w:r>
      <w:r>
        <w:fldChar w:fldCharType="end"/>
      </w:r>
    </w:p>
    <w:p>
      <w:r>
        <w:rPr>
          <w:b w:val="true"/>
          <w:noProof/>
        </w:rPr>
        <w:t xml:space="preserve">H103. [ENQUÊTEUR : VEUILLEZ SAISIR À NOUVEAU LE NOMBRE DE FOIS OÙ LE RÉPONDANT VOUS A DIT QUE LE CÔTÉ DU NUMÉRO ÉTAIT SORTI] (accountability-experiment-coin_toss_check)</w:t>
        <w:br/>
      </w:r>
      <w:r>
        <w:fldChar w:fldCharType="begin"/>
        <w:instrText xml:space="preserve">MERGEFIELD accountability-experiment-coin_toss_check</w:instrText>
        <w:fldChar w:fldCharType="separate"/>
      </w:r>
      <w:r>
        <w:t xml:space="preserve">accountability-experiment-coin_toss_check</w:t>
      </w:r>
      <w:r>
        <w:fldChar w:fldCharType="end"/>
      </w:r>
    </w:p>
    <w:p>
      <w:r>
        <w:rPr>
          <w:b w:val="true"/>
          <w:noProof/>
        </w:rPr>
        <w:t xml:space="preserve">accountability-experiment-payoff</w:t>
        <w:br/>
      </w:r>
      <w:r>
        <w:fldChar w:fldCharType="begin"/>
        <w:instrText xml:space="preserve">MERGEFIELD accountability-experiment-payoff</w:instrText>
        <w:fldChar w:fldCharType="separate"/>
      </w:r>
      <w:r>
        <w:t xml:space="preserve">accountability-experiment-payoff</w:t>
      </w:r>
      <w:r>
        <w:fldChar w:fldCharType="end"/>
      </w:r>
    </w:p>
    <w:p>
      <w:r>
        <w:rPr>
          <w:b w:val="true"/>
          <w:noProof/>
        </w:rPr>
        <w:t xml:space="preserve">[Traduction disponible en : Kassena, Dioula, Fulfulde, Yaana, Gourmatché, Dagara, More]
Merci. Cela signifie qu'il y a ${payoff} FCFA à votre disposition. Je vais maintenant vous demander quelle part de ce montant vous souhaitez recevoir sur votre téléphone portable et quelle part vous souhaitez donner. Gardez à l'esprit que tout ce que vous ne demanderez pas d'envoyer sur votre téléphone sera donné anonymement à des organisations communautaires sur lesquelles nous effectuons des recherches. Votre don sera regroupé avec les dons d'autres décideurs que nous avons interrogés, puis remis à certaines des organisations communautaires dans le cadre de nos recherches. Nous ne dirons pas aux organisations qui ont spécifiquement donné cet argent. (accountability-experiment-payoff_note)</w:t>
        <w:br/>
      </w:r>
      <w:r>
        <w:fldChar w:fldCharType="begin"/>
        <w:instrText xml:space="preserve">MERGEFIELD accountability-experiment-payoff_note</w:instrText>
        <w:fldChar w:fldCharType="separate"/>
      </w:r>
      <w:r>
        <w:t xml:space="preserve">accountability-experiment-payoff_note</w:t>
      </w:r>
      <w:r>
        <w:fldChar w:fldCharType="end"/>
      </w:r>
    </w:p>
    <w:p>
      <w:r>
        <w:rPr>
          <w:b w:val="true"/>
          <w:noProof/>
        </w:rPr>
        <w:t xml:space="preserve">Bien dans ce cas nous allons sauter cette partie pour continuer avec d'autres questions. (accountability-experiment-exercice_refuse)</w:t>
        <w:br/>
      </w:r>
      <w:r>
        <w:fldChar w:fldCharType="begin"/>
        <w:instrText xml:space="preserve">MERGEFIELD accountability-experiment-exercice_refuse</w:instrText>
        <w:fldChar w:fldCharType="separate"/>
      </w:r>
      <w:r>
        <w:t xml:space="preserve">accountability-experiment-exercice_refuse</w:t>
      </w:r>
      <w:r>
        <w:fldChar w:fldCharType="end"/>
      </w:r>
    </w:p>
    <w:p>
      <w:r>
        <w:rPr>
          <w:b w:val="true"/>
          <w:noProof/>
        </w:rPr>
        <w:t xml:space="preserve">H104. Alors, combien de francs sur les &lt;strong&gt;${payoff} FCFA&lt;/strong&gt; souhaitez-vous recevoir sur votre téléphone portable ? (accountability-experiment-transfer_self)</w:t>
        <w:br/>
      </w:r>
      <w:r>
        <w:fldChar w:fldCharType="begin"/>
        <w:instrText xml:space="preserve">MERGEFIELD accountability-experiment-transfer_self</w:instrText>
        <w:fldChar w:fldCharType="separate"/>
      </w:r>
      <w:r>
        <w:t xml:space="preserve">accountability-experiment-transfer_self</w:t>
      </w:r>
      <w:r>
        <w:fldChar w:fldCharType="end"/>
      </w:r>
    </w:p>
    <w:p>
      <w:r>
        <w:rPr>
          <w:b w:val="true"/>
          <w:noProof/>
        </w:rPr>
        <w:t xml:space="preserve">H105. [ENQUÊTEUR : VEUILLEZ SAISIR À NOUVEAU LE MONTANT QUE LE RÉPONDANT SOUHAITE RECEVOIR SUR SON TÉLÉPHONE]. (accountability-experiment-transfert_self_check)</w:t>
        <w:br/>
      </w:r>
      <w:r>
        <w:fldChar w:fldCharType="begin"/>
        <w:instrText xml:space="preserve">MERGEFIELD accountability-experiment-transfert_self_check</w:instrText>
        <w:fldChar w:fldCharType="separate"/>
      </w:r>
      <w:r>
        <w:t xml:space="preserve">accountability-experiment-transfert_self_check</w:t>
      </w:r>
      <w:r>
        <w:fldChar w:fldCharType="end"/>
      </w:r>
    </w:p>
    <w:p>
      <w:r>
        <w:rPr>
          <w:b w:val="true"/>
          <w:noProof/>
        </w:rPr>
        <w:t xml:space="preserve">H106. ENQUÊTEUR : Confirmez que le répondant veut recevoir le montant de &lt;strong&gt;${transfert_self_check}&lt;/strong&gt; au numéro de téléphone : &lt;strong&gt;${phone1}&lt;/strong&gt; (accountability-experiment-transfer_confirmation1)</w:t>
        <w:br/>
      </w:r>
      <w:r>
        <w:fldChar w:fldCharType="begin"/>
        <w:instrText xml:space="preserve">MERGEFIELD accountability-experiment-transfer_confirmation1</w:instrText>
        <w:fldChar w:fldCharType="separate"/>
      </w:r>
      <w:r>
        <w:t xml:space="preserve">accountability-experiment-transfer_confirmation1</w:t>
      </w:r>
      <w:r>
        <w:fldChar w:fldCharType="end"/>
      </w:r>
    </w:p>
    <w:p>
      <w:r>
        <w:rPr>
          <w:b w:val="true"/>
          <w:noProof/>
        </w:rPr>
        <w:t xml:space="preserve">H106. ENQUÊTEUR : Confirmez que le répondant veut recevoir le montant de &lt;strong&gt;${transfert_self_check}&lt;/strong&gt; au numéro de téléphone : &lt;strong&gt;${phone2}&lt;/strong&gt; (accountability-experiment-transfer_confirmation2)</w:t>
        <w:br/>
      </w:r>
      <w:r>
        <w:fldChar w:fldCharType="begin"/>
        <w:instrText xml:space="preserve">MERGEFIELD accountability-experiment-transfer_confirmation2</w:instrText>
        <w:fldChar w:fldCharType="separate"/>
      </w:r>
      <w:r>
        <w:t xml:space="preserve">accountability-experiment-transfer_confirmation2</w:t>
      </w:r>
      <w:r>
        <w:fldChar w:fldCharType="end"/>
      </w:r>
    </w:p>
    <w:p>
      <w:r>
        <w:rPr>
          <w:b w:val="true"/>
          <w:noProof/>
        </w:rPr>
        <w:t xml:space="preserve">Date du jour: &lt;strong&gt;${today}&lt;/strong&gt;
Enquêteur: &lt;strong&gt;${surveyorname}&lt;/strong&gt;
Nom de la région: &lt;strong&gt;${regionname}&lt;/strong&gt;
Province: &lt;strong&gt;${provincename}&lt;/strong&gt;
Commune: &lt;strong&gt;${communename}&lt;/strong&gt;
Numéro pour le transfert: &lt;strong&gt;${phone1}&lt;/strong&gt;
Montant à envoyer: &lt;strong&gt;${transfert_self_check}&lt;/strong&gt;
Faite une capture d'écran (accountability-experiment-transfer_summary1)</w:t>
        <w:br/>
      </w:r>
      <w:r>
        <w:fldChar w:fldCharType="begin"/>
        <w:instrText xml:space="preserve">MERGEFIELD accountability-experiment-transfer_summary1</w:instrText>
        <w:fldChar w:fldCharType="separate"/>
      </w:r>
      <w:r>
        <w:t xml:space="preserve">accountability-experiment-transfer_summary1</w:t>
      </w:r>
      <w:r>
        <w:fldChar w:fldCharType="end"/>
      </w:r>
    </w:p>
    <w:p>
      <w:r>
        <w:rPr>
          <w:b w:val="true"/>
          <w:noProof/>
        </w:rPr>
        <w:t xml:space="preserve">Date du jour: &lt;strong&gt;${today}&lt;/strong&gt;
Enquêteur: &lt;strong&gt;${surveyorname}&lt;/strong&gt;
Nom de la région: &lt;strong&gt;${regionname}&lt;/strong&gt;
Province: &lt;strong&gt;${provincename}&lt;/strong&gt;
Commune: &lt;strong&gt;${communename}&lt;/strong&gt;
Numéro pour le transfert: &lt;strong&gt;${phone2}&lt;/strong&gt;
Montant à envoyer: &lt;strong&gt;${transfert_self_check}&lt;/strong&gt;
Faite une capture d'écran (accountability-experiment-transfer_summary2)</w:t>
        <w:br/>
      </w:r>
      <w:r>
        <w:fldChar w:fldCharType="begin"/>
        <w:instrText xml:space="preserve">MERGEFIELD accountability-experiment-transfer_summary2</w:instrText>
        <w:fldChar w:fldCharType="separate"/>
      </w:r>
      <w:r>
        <w:t xml:space="preserve">accountability-experiment-transfer_summary2</w:t>
      </w:r>
      <w:r>
        <w:fldChar w:fldCharType="end"/>
      </w:r>
    </w:p>
    <w:p>
      <w:r>
        <w:rPr>
          <w:b w:val="true"/>
          <w:noProof/>
        </w:rPr>
        <w:t xml:space="preserve">ENQUÊTEUR: Avez-vous fait la capture d'écran ? (accountability-experiment-screenshot_confirm)</w:t>
        <w:br/>
      </w:r>
      <w:r>
        <w:fldChar w:fldCharType="begin"/>
        <w:instrText xml:space="preserve">MERGEFIELD accountability-experiment-screenshot_confirm</w:instrText>
        <w:fldChar w:fldCharType="separate"/>
      </w:r>
      <w:r>
        <w:t xml:space="preserve">accountability-experiment-screenshot_confirm</w:t>
      </w:r>
      <w:r>
        <w:fldChar w:fldCharType="end"/>
      </w:r>
    </w:p>
    <w:p>
      <w:r>
        <w:rPr>
          <w:b w:val="true"/>
          <w:noProof/>
        </w:rPr>
        <w:t xml:space="preserve">H106a. Quel est le numéro de téléphone sur lequel vous voulez recevoir l'argent ? (accountability-experiment-transfer_number)</w:t>
        <w:br/>
      </w:r>
      <w:r>
        <w:fldChar w:fldCharType="begin"/>
        <w:instrText xml:space="preserve">MERGEFIELD accountability-experiment-transfer_number</w:instrText>
        <w:fldChar w:fldCharType="separate"/>
      </w:r>
      <w:r>
        <w:t xml:space="preserve">accountability-experiment-transfer_number</w:t>
      </w:r>
      <w:r>
        <w:fldChar w:fldCharType="end"/>
      </w:r>
    </w:p>
    <w:p>
      <w:r>
        <w:rPr>
          <w:b w:val="true"/>
          <w:noProof/>
        </w:rPr>
        <w:t xml:space="preserve">ENQUETEUR: Entrer à nouveau ce numéro de téléphone (accountability-experiment-transfer_number_check)</w:t>
        <w:br/>
      </w:r>
      <w:r>
        <w:fldChar w:fldCharType="begin"/>
        <w:instrText xml:space="preserve">MERGEFIELD accountability-experiment-transfer_number_check</w:instrText>
        <w:fldChar w:fldCharType="separate"/>
      </w:r>
      <w:r>
        <w:t xml:space="preserve">accountability-experiment-transfer_number_check</w:t>
      </w:r>
      <w:r>
        <w:fldChar w:fldCharType="end"/>
      </w:r>
    </w:p>
    <w:p>
      <w:r>
        <w:rPr>
          <w:b w:val="true"/>
          <w:noProof/>
        </w:rPr>
        <w:t xml:space="preserve">Date du jour: &lt;strong&gt;${today}&lt;/strong&gt;
Enquêteur: &lt;strong&gt;${surveyorname}&lt;/strong&gt;
Nom de la région: &lt;strong&gt;${regionname}&lt;/strong&gt;
Province: &lt;strong&gt;${provincename}&lt;/strong&gt;
Commune: &lt;strong&gt;${communename}&lt;/strong&gt;
Numéro pour le transfert: &lt;strong&gt;${transfer_number_check}&lt;/strong&gt;
Montant à envoyer: &lt;strong&gt;${transfert_self_check}&lt;/strong&gt; (accountability-experiment-transfer_summary3)</w:t>
        <w:br/>
      </w:r>
      <w:r>
        <w:fldChar w:fldCharType="begin"/>
        <w:instrText xml:space="preserve">MERGEFIELD accountability-experiment-transfer_summary3</w:instrText>
        <w:fldChar w:fldCharType="separate"/>
      </w:r>
      <w:r>
        <w:t xml:space="preserve">accountability-experiment-transfer_summary3</w:t>
      </w:r>
      <w:r>
        <w:fldChar w:fldCharType="end"/>
      </w:r>
    </w:p>
    <w:p>
      <w:r>
        <w:rPr>
          <w:b w:val="true"/>
          <w:noProof/>
        </w:rPr>
        <w:t xml:space="preserve">ENQUÊTEUR: Avez-vous fait la capture d'écran ? (accountability-experiment-screenshot2_confirm)</w:t>
        <w:br/>
      </w:r>
      <w:r>
        <w:fldChar w:fldCharType="begin"/>
        <w:instrText xml:space="preserve">MERGEFIELD accountability-experiment-screenshot2_confirm</w:instrText>
        <w:fldChar w:fldCharType="separate"/>
      </w:r>
      <w:r>
        <w:t xml:space="preserve">accountability-experiment-screenshot2_confirm</w:t>
      </w:r>
      <w:r>
        <w:fldChar w:fldCharType="end"/>
      </w:r>
    </w:p>
    <w:p>
      <w:r>
        <w:rPr>
          <w:b w:val="true"/>
          <w:noProof/>
        </w:rPr>
        <w:t xml:space="preserve">accountability-experiment_end</w:t>
        <w:br/>
      </w:r>
      <w:r>
        <w:fldChar w:fldCharType="begin"/>
        <w:instrText xml:space="preserve">MERGEFIELD accountability-experiment_end</w:instrText>
        <w:fldChar w:fldCharType="separate"/>
      </w:r>
      <w:r>
        <w:t xml:space="preserve">accountability-experiment_end</w:t>
      </w:r>
      <w:r>
        <w:fldChar w:fldCharType="end"/>
      </w:r>
    </w:p>
    <w:p>
      <w:r>
        <w:rPr>
          <w:b w:val="true"/>
          <w:noProof/>
        </w:rPr>
        <w:t xml:space="preserve">accountability-experiment_duration</w:t>
        <w:br/>
      </w:r>
      <w:r>
        <w:fldChar w:fldCharType="begin"/>
        <w:instrText xml:space="preserve">MERGEFIELD accountability-experiment_duration</w:instrText>
        <w:fldChar w:fldCharType="separate"/>
      </w:r>
      <w:r>
        <w:t xml:space="preserve">accountability-experiment_duration</w:t>
      </w:r>
      <w:r>
        <w:fldChar w:fldCharType="end"/>
      </w:r>
    </w:p>
    <w:p>
      <w:r>
        <w:rPr>
          <w:b w:val="true"/>
          <w:noProof/>
        </w:rPr>
        <w:t xml:space="preserve">ENQUETEUR NE PAS POSER LA QUESTION:
Le répondant a t-il abandonné ? (accountability-abandonned12)</w:t>
        <w:br/>
      </w:r>
      <w:r>
        <w:fldChar w:fldCharType="begin"/>
        <w:instrText xml:space="preserve">MERGEFIELD accountability-abandonned12</w:instrText>
        <w:fldChar w:fldCharType="separate"/>
      </w:r>
      <w:r>
        <w:t xml:space="preserve">accountability-abandonned12</w:t>
      </w:r>
      <w:r>
        <w:fldChar w:fldCharType="end"/>
      </w:r>
    </w:p>
    <w:p>
      <w:r>
        <w:rPr>
          <w:b w:val="true"/>
          <w:noProof/>
        </w:rPr>
        <w:t xml:space="preserve">accountability-corrup_start</w:t>
        <w:br/>
      </w:r>
      <w:r>
        <w:fldChar w:fldCharType="begin"/>
        <w:instrText xml:space="preserve">MERGEFIELD accountability-corrup_start</w:instrText>
        <w:fldChar w:fldCharType="separate"/>
      </w:r>
      <w:r>
        <w:t xml:space="preserve">accountability-corrup_start</w:t>
      </w:r>
      <w:r>
        <w:fldChar w:fldCharType="end"/>
      </w:r>
    </w:p>
    <w:p>
      <w:r>
        <w:rPr>
          <w:b w:val="true"/>
          <w:noProof/>
        </w:rPr>
        <w:t xml:space="preserve">[Traduction disponible en : Kassena, Dioula, Fulfulde, Yaana, Gourmatché, Dagara, More]
Pour les décideurs dans une position comme la vôtre, il existe parfois des possibilités de gain financier, par exemple en acceptant des pots-de-vin ou des ristournes, ou en apportant des affaires lucratives à des familles ou à des amis. Mais même si ces possibilités existent, comme nous le savons tous, les décideurs n'en profitent pas nécessairement. Il pourrait y avoir différentes explications à cela. J'aimerais vous demander quelle est l'explication qui a le plus de chances d'être correcte. (accountability-corruption-corr_note1)</w:t>
        <w:br/>
      </w:r>
      <w:r>
        <w:fldChar w:fldCharType="begin"/>
        <w:instrText xml:space="preserve">MERGEFIELD accountability-corruption-corr_note1</w:instrText>
        <w:fldChar w:fldCharType="separate"/>
      </w:r>
      <w:r>
        <w:t xml:space="preserve">accountability-corruption-corr_note1</w:t>
      </w:r>
      <w:r>
        <w:fldChar w:fldCharType="end"/>
      </w:r>
    </w:p>
    <w:p>
      <w:r>
        <w:rPr>
          <w:b w:val="true"/>
          <w:noProof/>
        </w:rPr>
        <w:t xml:space="preserve">[Traduction disponible en : Kassena, Dioula, Fulfulde, Yaana, Gourmatché, Dagara, More]
EXPLICATION 1 : Si un décideur renonce à des possibilités de s'enrichir, c'est parce qu'il/elle risque de s'attirer des ennuis pour cela. (accountability-corruption-corr_note2)</w:t>
        <w:br/>
      </w:r>
      <w:r>
        <w:fldChar w:fldCharType="begin"/>
        <w:instrText xml:space="preserve">MERGEFIELD accountability-corruption-corr_note2</w:instrText>
        <w:fldChar w:fldCharType="separate"/>
      </w:r>
      <w:r>
        <w:t xml:space="preserve">accountability-corruption-corr_note2</w:t>
      </w:r>
      <w:r>
        <w:fldChar w:fldCharType="end"/>
      </w:r>
    </w:p>
    <w:p>
      <w:r>
        <w:rPr>
          <w:b w:val="true"/>
          <w:noProof/>
        </w:rPr>
        <w:t xml:space="preserve">[Traduction disponible en : Kassena, Dioula, Fulfulde, Yaana, Gourmatché, Dagara, More]
EXPLICATION 2 : Si un décideur renoncent à des occasions de s'enrichir, c'est en raison de leurs valeurs ou principes personnels. (accountability-corruption-corr_note3)</w:t>
        <w:br/>
      </w:r>
      <w:r>
        <w:fldChar w:fldCharType="begin"/>
        <w:instrText xml:space="preserve">MERGEFIELD accountability-corruption-corr_note3</w:instrText>
        <w:fldChar w:fldCharType="separate"/>
      </w:r>
      <w:r>
        <w:t xml:space="preserve">accountability-corruption-corr_note3</w:t>
      </w:r>
      <w:r>
        <w:fldChar w:fldCharType="end"/>
      </w:r>
    </w:p>
    <w:p>
      <w:r>
        <w:rPr>
          <w:b w:val="true"/>
          <w:noProof/>
        </w:rPr>
        <w:t xml:space="preserve">H107. À votre avis, l'explication 1 est-elle plus probable que l'explication 2, ou l'explication 2 est-elle plus probable que l'explication 1 ? (accountability-corruption-corr_expl_0)</w:t>
        <w:br/>
      </w:r>
      <w:r>
        <w:fldChar w:fldCharType="begin"/>
        <w:instrText xml:space="preserve">MERGEFIELD accountability-corruption-corr_expl_0</w:instrText>
        <w:fldChar w:fldCharType="separate"/>
      </w:r>
      <w:r>
        <w:t xml:space="preserve">accountability-corruption-corr_expl_0</w:t>
      </w:r>
      <w:r>
        <w:fldChar w:fldCharType="end"/>
      </w:r>
    </w:p>
    <w:p>
      <w:r>
        <w:rPr>
          <w:b w:val="true"/>
          <w:noProof/>
        </w:rPr>
        <w:t xml:space="preserve">H108. Diriez-vous que l'Explication 1 est probable à plus de 90 % ? (accountability-corruption-corrup1-corr_expl_1_90)</w:t>
        <w:br/>
      </w:r>
      <w:r>
        <w:fldChar w:fldCharType="begin"/>
        <w:instrText xml:space="preserve">MERGEFIELD accountability-corruption-corrup1-corr_expl_1_90</w:instrText>
        <w:fldChar w:fldCharType="separate"/>
      </w:r>
      <w:r>
        <w:t xml:space="preserve">accountability-corruption-corrup1-corr_expl_1_90</w:t>
      </w:r>
      <w:r>
        <w:fldChar w:fldCharType="end"/>
      </w:r>
    </w:p>
    <w:p>
      <w:r>
        <w:rPr>
          <w:b w:val="true"/>
          <w:noProof/>
        </w:rPr>
        <w:t xml:space="preserve">H109. Diriez-vous que l'Explication 1 est probable à plus de 60 % ? (accountability-corruption-corrup1-corr_expl_1_60)</w:t>
        <w:br/>
      </w:r>
      <w:r>
        <w:fldChar w:fldCharType="begin"/>
        <w:instrText xml:space="preserve">MERGEFIELD accountability-corruption-corrup1-corr_expl_1_60</w:instrText>
        <w:fldChar w:fldCharType="separate"/>
      </w:r>
      <w:r>
        <w:t xml:space="preserve">accountability-corruption-corrup1-corr_expl_1_60</w:t>
      </w:r>
      <w:r>
        <w:fldChar w:fldCharType="end"/>
      </w:r>
    </w:p>
    <w:p>
      <w:r>
        <w:rPr>
          <w:b w:val="true"/>
          <w:noProof/>
        </w:rPr>
        <w:t xml:space="preserve">H110. Diriez-vous que l'Explication 1 est probable à plus 70 % ? (accountability-corruption-corrup1-corr_expl_1_70)</w:t>
        <w:br/>
      </w:r>
      <w:r>
        <w:fldChar w:fldCharType="begin"/>
        <w:instrText xml:space="preserve">MERGEFIELD accountability-corruption-corrup1-corr_expl_1_70</w:instrText>
        <w:fldChar w:fldCharType="separate"/>
      </w:r>
      <w:r>
        <w:t xml:space="preserve">accountability-corruption-corrup1-corr_expl_1_70</w:t>
      </w:r>
      <w:r>
        <w:fldChar w:fldCharType="end"/>
      </w:r>
    </w:p>
    <w:p>
      <w:r>
        <w:rPr>
          <w:b w:val="true"/>
          <w:noProof/>
        </w:rPr>
        <w:t xml:space="preserve">H111. Diriez-vous que l'explication 1 est probable à plus de 80 % ? (accountability-corruption-corrup1-corr_expl_1_80)</w:t>
        <w:br/>
      </w:r>
      <w:r>
        <w:fldChar w:fldCharType="begin"/>
        <w:instrText xml:space="preserve">MERGEFIELD accountability-corruption-corrup1-corr_expl_1_80</w:instrText>
        <w:fldChar w:fldCharType="separate"/>
      </w:r>
      <w:r>
        <w:t xml:space="preserve">accountability-corruption-corrup1-corr_expl_1_80</w:t>
      </w:r>
      <w:r>
        <w:fldChar w:fldCharType="end"/>
      </w:r>
    </w:p>
    <w:p>
      <w:r>
        <w:rPr>
          <w:b w:val="true"/>
          <w:noProof/>
        </w:rPr>
        <w:t xml:space="preserve">H112. Diriez-vous que l'explication 2 est probable à plus de 90 % ? (accountability-corruption-corrup2-corr_expl_2_90)</w:t>
        <w:br/>
      </w:r>
      <w:r>
        <w:fldChar w:fldCharType="begin"/>
        <w:instrText xml:space="preserve">MERGEFIELD accountability-corruption-corrup2-corr_expl_2_90</w:instrText>
        <w:fldChar w:fldCharType="separate"/>
      </w:r>
      <w:r>
        <w:t xml:space="preserve">accountability-corruption-corrup2-corr_expl_2_90</w:t>
      </w:r>
      <w:r>
        <w:fldChar w:fldCharType="end"/>
      </w:r>
    </w:p>
    <w:p>
      <w:r>
        <w:rPr>
          <w:b w:val="true"/>
          <w:noProof/>
        </w:rPr>
        <w:t xml:space="preserve">H113. Diriez-vous que l'Explication 2 est probable à plus de 60 % ? (accountability-corruption-corrup2-corr_expl_2_60)</w:t>
        <w:br/>
      </w:r>
      <w:r>
        <w:fldChar w:fldCharType="begin"/>
        <w:instrText xml:space="preserve">MERGEFIELD accountability-corruption-corrup2-corr_expl_2_60</w:instrText>
        <w:fldChar w:fldCharType="separate"/>
      </w:r>
      <w:r>
        <w:t xml:space="preserve">accountability-corruption-corrup2-corr_expl_2_60</w:t>
      </w:r>
      <w:r>
        <w:fldChar w:fldCharType="end"/>
      </w:r>
    </w:p>
    <w:p>
      <w:r>
        <w:rPr>
          <w:b w:val="true"/>
          <w:noProof/>
        </w:rPr>
        <w:t xml:space="preserve">H114. Diriez-vous que l'Explication 2 est probable à plus de 70 % ? (accountability-corruption-corrup2-corr_expl_2_70)</w:t>
        <w:br/>
      </w:r>
      <w:r>
        <w:fldChar w:fldCharType="begin"/>
        <w:instrText xml:space="preserve">MERGEFIELD accountability-corruption-corrup2-corr_expl_2_70</w:instrText>
        <w:fldChar w:fldCharType="separate"/>
      </w:r>
      <w:r>
        <w:t xml:space="preserve">accountability-corruption-corrup2-corr_expl_2_70</w:t>
      </w:r>
      <w:r>
        <w:fldChar w:fldCharType="end"/>
      </w:r>
    </w:p>
    <w:p>
      <w:r>
        <w:rPr>
          <w:b w:val="true"/>
          <w:noProof/>
        </w:rPr>
        <w:t xml:space="preserve">H115. Diriez-vous que l'explication 2 est probable à plus de 80 % ? (accountability-corruption-corrup2-corr_expl_2_80)</w:t>
        <w:br/>
      </w:r>
      <w:r>
        <w:fldChar w:fldCharType="begin"/>
        <w:instrText xml:space="preserve">MERGEFIELD accountability-corruption-corrup2-corr_expl_2_80</w:instrText>
        <w:fldChar w:fldCharType="separate"/>
      </w:r>
      <w:r>
        <w:t xml:space="preserve">accountability-corruption-corrup2-corr_expl_2_80</w:t>
      </w:r>
      <w:r>
        <w:fldChar w:fldCharType="end"/>
      </w:r>
    </w:p>
    <w:p>
      <w:r>
        <w:rPr>
          <w:b w:val="true"/>
          <w:noProof/>
        </w:rPr>
        <w:t xml:space="preserve">Laissez-moi vous donner un exemple précis : Une municipalité passe un contrat avec une entreprise pour la construction d'une halle de marché. L'entreprise met en place une structure, mais pas dans la qualité convenue dans le contrat. Elle propose de verser un pot-de-vin si la structure est approuvée de toute façon et si le contrat est payé dans son intégralité. (accountability-corruption-corr_note4)</w:t>
        <w:br/>
      </w:r>
      <w:r>
        <w:fldChar w:fldCharType="begin"/>
        <w:instrText xml:space="preserve">MERGEFIELD accountability-corruption-corr_note4</w:instrText>
        <w:fldChar w:fldCharType="separate"/>
      </w:r>
      <w:r>
        <w:t xml:space="preserve">accountability-corruption-corr_note4</w:t>
      </w:r>
      <w:r>
        <w:fldChar w:fldCharType="end"/>
      </w:r>
    </w:p>
    <w:p>
      <w:r>
        <w:rPr>
          <w:b w:val="true"/>
          <w:noProof/>
        </w:rPr>
        <w:t xml:space="preserve">H116. Dans la pratique, quelle est la probabilité que l'entreprise ait des ennuis JUSTE POUR AVOIR TENTER D'OFFRIR UN POT DE VIN ? (accountability-corruption-corr_attempt)</w:t>
        <w:br/>
      </w:r>
      <w:r>
        <w:fldChar w:fldCharType="begin"/>
        <w:instrText xml:space="preserve">MERGEFIELD accountability-corruption-corr_attempt</w:instrText>
        <w:fldChar w:fldCharType="separate"/>
      </w:r>
      <w:r>
        <w:t xml:space="preserve">accountability-corruption-corr_attempt</w:t>
      </w:r>
      <w:r>
        <w:fldChar w:fldCharType="end"/>
      </w:r>
    </w:p>
    <w:p>
      <w:r>
        <w:rPr>
          <w:b w:val="true"/>
          <w:noProof/>
        </w:rPr>
        <w:t xml:space="preserve">H117. Si une situation comme celle décrite ci-dessus se produit dans votre municipalité et que l'entreprise TENTE de proposer un pot-de-vin à quelqu'un, quelle est la probabilité que vous appreniez à connaître le pot-de-vin proposé ? (accountability-corruption-corr_info_attempt)</w:t>
        <w:br/>
      </w:r>
      <w:r>
        <w:fldChar w:fldCharType="begin"/>
        <w:instrText xml:space="preserve">MERGEFIELD accountability-corruption-corr_info_attempt</w:instrText>
        <w:fldChar w:fldCharType="separate"/>
      </w:r>
      <w:r>
        <w:t xml:space="preserve">accountability-corruption-corr_info_attempt</w:t>
      </w:r>
      <w:r>
        <w:fldChar w:fldCharType="end"/>
      </w:r>
    </w:p>
    <w:p>
      <w:r>
        <w:rPr>
          <w:b w:val="true"/>
          <w:noProof/>
        </w:rPr>
        <w:t xml:space="preserve">H118. Si une situation telle que celle décrite se produisait dans votre municipalité et que quelqu'un ACCEPTAIT EFFECTIVEMENT un pot-de-vin, quelle est la probabilité que cela soit connu de d'autres personnes ? (accountability-corruption-corr_info_bribe)</w:t>
        <w:br/>
      </w:r>
      <w:r>
        <w:fldChar w:fldCharType="begin"/>
        <w:instrText xml:space="preserve">MERGEFIELD accountability-corruption-corr_info_bribe</w:instrText>
        <w:fldChar w:fldCharType="separate"/>
      </w:r>
      <w:r>
        <w:t xml:space="preserve">accountability-corruption-corr_info_bribe</w:t>
      </w:r>
      <w:r>
        <w:fldChar w:fldCharType="end"/>
      </w:r>
    </w:p>
    <w:p>
      <w:r>
        <w:rPr>
          <w:b w:val="true"/>
          <w:noProof/>
        </w:rPr>
        <w:t xml:space="preserve">H119. Dans une telle situation, s'il y a des raisons de soupçonner que quelqu'un dans votre municipalité a accepté un pot-de-vin, quelle est la probabilité que le CONSEIL MUNICIPAL enquête sur l'affaire ? (accountability-corruption-corr_council)</w:t>
        <w:br/>
      </w:r>
      <w:r>
        <w:fldChar w:fldCharType="begin"/>
        <w:instrText xml:space="preserve">MERGEFIELD accountability-corruption-corr_council</w:instrText>
        <w:fldChar w:fldCharType="separate"/>
      </w:r>
      <w:r>
        <w:t xml:space="preserve">accountability-corruption-corr_council</w:t>
      </w:r>
      <w:r>
        <w:fldChar w:fldCharType="end"/>
      </w:r>
    </w:p>
    <w:p>
      <w:r>
        <w:rPr>
          <w:b w:val="true"/>
          <w:noProof/>
        </w:rPr>
        <w:t xml:space="preserve">H120. Dans une telle situation, s'il y a des raisons de soupçonner que quelqu'un de votre municipalité a accepté un pot-de-vin, quelle est la probabilité qu'il y ait une ENQUÊTE CRIMINELLE ? (accountability-corruption-corr_criminal)</w:t>
        <w:br/>
      </w:r>
      <w:r>
        <w:fldChar w:fldCharType="begin"/>
        <w:instrText xml:space="preserve">MERGEFIELD accountability-corruption-corr_criminal</w:instrText>
        <w:fldChar w:fldCharType="separate"/>
      </w:r>
      <w:r>
        <w:t xml:space="preserve">accountability-corruption-corr_criminal</w:t>
      </w:r>
      <w:r>
        <w:fldChar w:fldCharType="end"/>
      </w:r>
    </w:p>
    <w:p>
      <w:r>
        <w:rPr>
          <w:b w:val="true"/>
          <w:noProof/>
        </w:rPr>
        <w:t xml:space="preserve">H121. Dans une telle situation, s'il y a des raisons de soupçonner que quelqu'un dans votre municipalité a accepté un pot-de-vin, quelle est la probabilité qu'il y ait un RETOUR ELECTORAL contre le maire ? (accountability-corruption-corr_electoral)</w:t>
        <w:br/>
      </w:r>
      <w:r>
        <w:fldChar w:fldCharType="begin"/>
        <w:instrText xml:space="preserve">MERGEFIELD accountability-corruption-corr_electoral</w:instrText>
        <w:fldChar w:fldCharType="separate"/>
      </w:r>
      <w:r>
        <w:t xml:space="preserve">accountability-corruption-corr_electoral</w:t>
      </w:r>
      <w:r>
        <w:fldChar w:fldCharType="end"/>
      </w:r>
    </w:p>
    <w:p>
      <w:r>
        <w:rPr>
          <w:b w:val="true"/>
          <w:noProof/>
        </w:rPr>
        <w:t xml:space="preserve">H122. Tout bien considéré, dans une commune comme la vôtre, quelle est la probabilité qu'un décideur municipal puisse S'EN SORTIR en acceptant un pot-de-vin dans la situation que nous avons décrite ? (accountability-corruption-corr_impunity)</w:t>
        <w:br/>
      </w:r>
      <w:r>
        <w:fldChar w:fldCharType="begin"/>
        <w:instrText xml:space="preserve">MERGEFIELD accountability-corruption-corr_impunity</w:instrText>
        <w:fldChar w:fldCharType="separate"/>
      </w:r>
      <w:r>
        <w:t xml:space="preserve">accountability-corruption-corr_impunity</w:t>
      </w:r>
      <w:r>
        <w:fldChar w:fldCharType="end"/>
      </w:r>
    </w:p>
    <w:p>
      <w:r>
        <w:rPr>
          <w:b w:val="true"/>
          <w:noProof/>
        </w:rPr>
        <w:t xml:space="preserve">corrup_end</w:t>
        <w:br/>
      </w:r>
      <w:r>
        <w:fldChar w:fldCharType="begin"/>
        <w:instrText xml:space="preserve">MERGEFIELD corrup_end</w:instrText>
        <w:fldChar w:fldCharType="separate"/>
      </w:r>
      <w:r>
        <w:t xml:space="preserve">corrup_end</w:t>
      </w:r>
      <w:r>
        <w:fldChar w:fldCharType="end"/>
      </w:r>
    </w:p>
    <w:p>
      <w:r>
        <w:rPr>
          <w:b w:val="true"/>
          <w:noProof/>
        </w:rPr>
        <w:t xml:space="preserve">corrup_duration</w:t>
        <w:br/>
      </w:r>
      <w:r>
        <w:fldChar w:fldCharType="begin"/>
        <w:instrText xml:space="preserve">MERGEFIELD corrup_duration</w:instrText>
        <w:fldChar w:fldCharType="separate"/>
      </w:r>
      <w:r>
        <w:t xml:space="preserve">corrup_duration</w:t>
      </w:r>
      <w:r>
        <w:fldChar w:fldCharType="end"/>
      </w:r>
    </w:p>
    <w:p>
      <w:r>
        <w:rPr>
          <w:b w:val="true"/>
          <w:noProof/>
        </w:rPr>
        <w:t xml:space="preserve">ENQUETEUR NE PAS POSER LA QUESTION:
Le répondant a t-il abandonné ? (abandonned13)</w:t>
        <w:br/>
      </w:r>
      <w:r>
        <w:fldChar w:fldCharType="begin"/>
        <w:instrText xml:space="preserve">MERGEFIELD abandonned13</w:instrText>
        <w:fldChar w:fldCharType="separate"/>
      </w:r>
      <w:r>
        <w:t xml:space="preserve">abandonned13</w:t>
      </w:r>
      <w:r>
        <w:fldChar w:fldCharType="end"/>
      </w:r>
    </w:p>
    <w:p>
      <w:r>
        <w:rPr>
          <w:b w:val="true"/>
          <w:noProof/>
        </w:rPr>
        <w:t xml:space="preserve">localgov_start</w:t>
        <w:br/>
      </w:r>
      <w:r>
        <w:fldChar w:fldCharType="begin"/>
        <w:instrText xml:space="preserve">MERGEFIELD localgov_start</w:instrText>
        <w:fldChar w:fldCharType="separate"/>
      </w:r>
      <w:r>
        <w:t xml:space="preserve">localgov_start</w:t>
      </w:r>
      <w:r>
        <w:fldChar w:fldCharType="end"/>
      </w:r>
    </w:p>
    <w:p>
      <w:r>
        <w:rPr>
          <w:b w:val="true"/>
          <w:noProof/>
        </w:rPr>
        <w:t xml:space="preserve">[Traduction disponible en : Kassena, Dioula, Fulfulde, Yaana, Gourmatché, Dagara, More]
Je vais maintenant vous demander votre opinion personnelle sur divers sujets de gouvernance municipale. Vos réponses à ces questions seront anonymisées, c'est-à-dire qu'elles ne vous seront pas attribuées par nom ou par commune lors de la publication des données de cette étude. (localgovernance-localgovernance_note)</w:t>
        <w:br/>
      </w:r>
      <w:r>
        <w:fldChar w:fldCharType="begin"/>
        <w:instrText xml:space="preserve">MERGEFIELD localgovernance-localgovernance_note</w:instrText>
        <w:fldChar w:fldCharType="separate"/>
      </w:r>
      <w:r>
        <w:t xml:space="preserve">localgovernance-localgovernance_note</w:t>
      </w:r>
      <w:r>
        <w:fldChar w:fldCharType="end"/>
      </w:r>
    </w:p>
    <w:p>
      <w:r>
        <w:rPr>
          <w:b w:val="true"/>
          <w:noProof/>
        </w:rPr>
        <w:t xml:space="preserve">J100. Diriez-vous que la COVID-19 a réduit la capacité du conseil municipal à accomplir ses tâches ? (localgovernance-covid_munperformance)</w:t>
        <w:br/>
      </w:r>
      <w:r>
        <w:fldChar w:fldCharType="begin"/>
        <w:instrText xml:space="preserve">MERGEFIELD localgovernance-covid_munperformance</w:instrText>
        <w:fldChar w:fldCharType="separate"/>
      </w:r>
      <w:r>
        <w:t xml:space="preserve">localgovernance-covid_munperformance</w:t>
      </w:r>
      <w:r>
        <w:fldChar w:fldCharType="end"/>
      </w:r>
    </w:p>
    <w:p>
      <w:r>
        <w:rPr>
          <w:b w:val="true"/>
          <w:noProof/>
        </w:rPr>
        <w:t xml:space="preserve">J101. Diriez-vous que la pandémie de COVID-19 ou la réponse de votre municipalité à celle-ci a tendu les relations entre les citoyens et les autorités municipales ? (localgovernance-covid_citizenrelations)</w:t>
        <w:br/>
      </w:r>
      <w:r>
        <w:fldChar w:fldCharType="begin"/>
        <w:instrText xml:space="preserve">MERGEFIELD localgovernance-covid_citizenrelations</w:instrText>
        <w:fldChar w:fldCharType="separate"/>
      </w:r>
      <w:r>
        <w:t xml:space="preserve">localgovernance-covid_citizenrelations</w:t>
      </w:r>
      <w:r>
        <w:fldChar w:fldCharType="end"/>
      </w:r>
    </w:p>
    <w:p>
      <w:r>
        <w:rPr>
          <w:b w:val="true"/>
          <w:noProof/>
        </w:rPr>
        <w:t xml:space="preserve">J102. Selon vous, les municipalités du Burkina Faso devraient-elles être autorisées à emprunter de l'argent en émettant des obligations municipales ? (localgovernance-borrowing)</w:t>
        <w:br/>
      </w:r>
      <w:r>
        <w:fldChar w:fldCharType="begin"/>
        <w:instrText xml:space="preserve">MERGEFIELD localgovernance-borrowing</w:instrText>
        <w:fldChar w:fldCharType="separate"/>
      </w:r>
      <w:r>
        <w:t xml:space="preserve">localgovernance-borrowing</w:t>
      </w:r>
      <w:r>
        <w:fldChar w:fldCharType="end"/>
      </w:r>
    </w:p>
    <w:p>
      <w:r>
        <w:rPr>
          <w:b w:val="true"/>
          <w:noProof/>
        </w:rPr>
        <w:t xml:space="preserve">Je voudrais également vous demander votre avis sur le financement des municipalités basé sur la performance. Le financement basé sur les performances signifie qu'une partie des transferts fiscaux aux municipalités dépend des performances municipales. Les municipalités les plus performantes reçoivent des transferts fiscaux plus importants que les municipalités moins performantes. (localgovernance-perf_finance)</w:t>
        <w:br/>
      </w:r>
      <w:r>
        <w:fldChar w:fldCharType="begin"/>
        <w:instrText xml:space="preserve">MERGEFIELD localgovernance-perf_finance</w:instrText>
        <w:fldChar w:fldCharType="separate"/>
      </w:r>
      <w:r>
        <w:t xml:space="preserve">localgovernance-perf_finance</w:t>
      </w:r>
      <w:r>
        <w:fldChar w:fldCharType="end"/>
      </w:r>
    </w:p>
    <w:p>
      <w:r>
        <w:rPr>
          <w:b w:val="true"/>
          <w:noProof/>
        </w:rPr>
        <w:t xml:space="preserve">J103a. Pensez-vous que l'introduction du financement basé sur la performance pourrait avoir des conséquences négatives pour votre commune ? (localgovernance-perf_finance_negative)</w:t>
        <w:br/>
      </w:r>
      <w:r>
        <w:fldChar w:fldCharType="begin"/>
        <w:instrText xml:space="preserve">MERGEFIELD localgovernance-perf_finance_negative</w:instrText>
        <w:fldChar w:fldCharType="separate"/>
      </w:r>
      <w:r>
        <w:t xml:space="preserve">localgovernance-perf_finance_negative</w:t>
      </w:r>
      <w:r>
        <w:fldChar w:fldCharType="end"/>
      </w:r>
    </w:p>
    <w:p>
      <w:r>
        <w:rPr>
          <w:b w:val="true"/>
          <w:noProof/>
        </w:rPr>
        <w:t xml:space="preserve">J103c. À quelles conséquences négative pensez-vous ? (localgovernance-perf_finance_negat_speci)</w:t>
        <w:br/>
      </w:r>
      <w:r>
        <w:fldChar w:fldCharType="begin"/>
        <w:instrText xml:space="preserve">MERGEFIELD localgovernance-perf_finance_negat_speci</w:instrText>
        <w:fldChar w:fldCharType="separate"/>
      </w:r>
      <w:r>
        <w:t xml:space="preserve">localgovernance-perf_finance_negat_speci</w:t>
      </w:r>
      <w:r>
        <w:fldChar w:fldCharType="end"/>
      </w:r>
    </w:p>
    <w:p>
      <w:r>
        <w:rPr>
          <w:b w:val="true"/>
          <w:noProof/>
        </w:rPr>
        <w:t xml:space="preserve">J103d. Pensez-vous que l'initiation du financement basé sur la performance augmenterait la performance de votre municipalité ? (localgovernance-perf_finance_increase)</w:t>
        <w:br/>
      </w:r>
      <w:r>
        <w:fldChar w:fldCharType="begin"/>
        <w:instrText xml:space="preserve">MERGEFIELD localgovernance-perf_finance_increase</w:instrText>
        <w:fldChar w:fldCharType="separate"/>
      </w:r>
      <w:r>
        <w:t xml:space="preserve">localgovernance-perf_finance_increase</w:t>
      </w:r>
      <w:r>
        <w:fldChar w:fldCharType="end"/>
      </w:r>
    </w:p>
    <w:p>
      <w:r>
        <w:rPr>
          <w:b w:val="true"/>
          <w:noProof/>
        </w:rPr>
        <w:t xml:space="preserve">J103e. Outre la création d'incitations politiques à accroître les performances municipales, pensez-vous que le financement basé sur la performance pourrait avoir d'autres effets positifs sur votre commune ? (localgovernance-perf_finance_positiv)</w:t>
        <w:br/>
      </w:r>
      <w:r>
        <w:fldChar w:fldCharType="begin"/>
        <w:instrText xml:space="preserve">MERGEFIELD localgovernance-perf_finance_positiv</w:instrText>
        <w:fldChar w:fldCharType="separate"/>
      </w:r>
      <w:r>
        <w:t xml:space="preserve">localgovernance-perf_finance_positiv</w:t>
      </w:r>
      <w:r>
        <w:fldChar w:fldCharType="end"/>
      </w:r>
    </w:p>
    <w:p>
      <w:r>
        <w:rPr>
          <w:b w:val="true"/>
          <w:noProof/>
        </w:rPr>
        <w:t xml:space="preserve">J103f. À quels effets positifs pensez-vous ? (localgovernance-perf_finance_positiv_speci)</w:t>
        <w:br/>
      </w:r>
      <w:r>
        <w:fldChar w:fldCharType="begin"/>
        <w:instrText xml:space="preserve">MERGEFIELD localgovernance-perf_finance_positiv_speci</w:instrText>
        <w:fldChar w:fldCharType="separate"/>
      </w:r>
      <w:r>
        <w:t xml:space="preserve">localgovernance-perf_finance_positiv_speci</w:t>
      </w:r>
      <w:r>
        <w:fldChar w:fldCharType="end"/>
      </w:r>
    </w:p>
    <w:p>
      <w:r>
        <w:rPr>
          <w:b w:val="true"/>
          <w:noProof/>
        </w:rPr>
        <w:t xml:space="preserve">J103g. Seriez-vous en faveur ou contre l'introduction d'un financement des municipalités basé sur la performance ? (localgovernance-finance_system)</w:t>
        <w:br/>
      </w:r>
      <w:r>
        <w:fldChar w:fldCharType="begin"/>
        <w:instrText xml:space="preserve">MERGEFIELD localgovernance-finance_system</w:instrText>
        <w:fldChar w:fldCharType="separate"/>
      </w:r>
      <w:r>
        <w:t xml:space="preserve">localgovernance-finance_system</w:t>
      </w:r>
      <w:r>
        <w:fldChar w:fldCharType="end"/>
      </w:r>
    </w:p>
    <w:p>
      <w:r>
        <w:rPr>
          <w:b w:val="true"/>
          <w:noProof/>
        </w:rPr>
        <w:t xml:space="preserve">J104. Selon vous, quels devraient être les rôles des gouvernements municipaux et des gouvernements nationaux dans la délivrance des permis d'exploitation minière ? (localgovernance-mining_permits)</w:t>
        <w:br/>
      </w:r>
      <w:r>
        <w:fldChar w:fldCharType="begin"/>
        <w:instrText xml:space="preserve">MERGEFIELD localgovernance-mining_permits</w:instrText>
        <w:fldChar w:fldCharType="separate"/>
      </w:r>
      <w:r>
        <w:t xml:space="preserve">localgovernance-mining_permits</w:t>
      </w:r>
      <w:r>
        <w:fldChar w:fldCharType="end"/>
      </w:r>
    </w:p>
    <w:p>
      <w:r>
        <w:rPr>
          <w:b w:val="true"/>
          <w:noProof/>
        </w:rPr>
        <w:t xml:space="preserve">J105. Pourquoi pensez-vous cela ? (localgovernance-mining_expl)</w:t>
        <w:br/>
      </w:r>
      <w:r>
        <w:fldChar w:fldCharType="begin"/>
        <w:instrText xml:space="preserve">MERGEFIELD localgovernance-mining_expl</w:instrText>
        <w:fldChar w:fldCharType="separate"/>
      </w:r>
      <w:r>
        <w:t xml:space="preserve">localgovernance-mining_expl</w:t>
      </w:r>
      <w:r>
        <w:fldChar w:fldCharType="end"/>
      </w:r>
    </w:p>
    <w:p>
      <w:r>
        <w:rPr>
          <w:b w:val="true"/>
          <w:noProof/>
        </w:rPr>
        <w:t xml:space="preserve">J106. Selon vous, les municipalités devraient-elles être autorisées à imposer aux mines des réglementations en matière de sûreté, d'environnement, de sécurité ou d'impact social qui vont au-delà des réglementations nationales ? (localgovernance-mining_regulation)</w:t>
        <w:br/>
      </w:r>
      <w:r>
        <w:fldChar w:fldCharType="begin"/>
        <w:instrText xml:space="preserve">MERGEFIELD localgovernance-mining_regulation</w:instrText>
        <w:fldChar w:fldCharType="separate"/>
      </w:r>
      <w:r>
        <w:t xml:space="preserve">localgovernance-mining_regulation</w:t>
      </w:r>
      <w:r>
        <w:fldChar w:fldCharType="end"/>
      </w:r>
    </w:p>
    <w:p>
      <w:r>
        <w:rPr>
          <w:b w:val="true"/>
          <w:noProof/>
        </w:rPr>
        <w:t xml:space="preserve">J107. Selon vous, les municipalités du Burkina Faso devraient-elles être autorisées à réglementer et à superviser de manière indépendante les groupes d'autodéfense, tels que les Koglweogo ou les Dozo ? (localgovernance-koglweogo_regulation)</w:t>
        <w:br/>
      </w:r>
      <w:r>
        <w:fldChar w:fldCharType="begin"/>
        <w:instrText xml:space="preserve">MERGEFIELD localgovernance-koglweogo_regulation</w:instrText>
        <w:fldChar w:fldCharType="separate"/>
      </w:r>
      <w:r>
        <w:t xml:space="preserve">localgovernance-koglweogo_regulation</w:t>
      </w:r>
      <w:r>
        <w:fldChar w:fldCharType="end"/>
      </w:r>
    </w:p>
    <w:p>
      <w:r>
        <w:rPr>
          <w:b w:val="true"/>
          <w:noProof/>
        </w:rPr>
        <w:t xml:space="preserve">J108. A votre avis, les groupes d'autodéfense sont-ils efficaces pour assurer la sécurité dans votre commune ? (localgovernance-koglweogo_effective)</w:t>
        <w:br/>
      </w:r>
      <w:r>
        <w:fldChar w:fldCharType="begin"/>
        <w:instrText xml:space="preserve">MERGEFIELD localgovernance-koglweogo_effective</w:instrText>
        <w:fldChar w:fldCharType="separate"/>
      </w:r>
      <w:r>
        <w:t xml:space="preserve">localgovernance-koglweogo_effective</w:t>
      </w:r>
      <w:r>
        <w:fldChar w:fldCharType="end"/>
      </w:r>
    </w:p>
    <w:p>
      <w:r>
        <w:rPr>
          <w:b w:val="true"/>
          <w:noProof/>
        </w:rPr>
        <w:t xml:space="preserve">J109. Diriez-vous qu'il y a beaucoup de collaboration, un peu de collaboration ou aucune collaboration entre le groupe d'autodéfense et les autorités publiques dans votre commune ? (localgovernance-koglweogo_cooperation)</w:t>
        <w:br/>
      </w:r>
      <w:r>
        <w:fldChar w:fldCharType="begin"/>
        <w:instrText xml:space="preserve">MERGEFIELD localgovernance-koglweogo_cooperation</w:instrText>
        <w:fldChar w:fldCharType="separate"/>
      </w:r>
      <w:r>
        <w:t xml:space="preserve">localgovernance-koglweogo_cooperation</w:t>
      </w:r>
      <w:r>
        <w:fldChar w:fldCharType="end"/>
      </w:r>
    </w:p>
    <w:p>
      <w:r>
        <w:rPr>
          <w:b w:val="true"/>
          <w:noProof/>
        </w:rPr>
        <w:t xml:space="preserve">J110. A quelle fréquence rencontrez-vous les dirigeants des groupes d'autodéfense pour discuter des questions de sécurité publique dans votre commune ? (localgovernance-koglweogo_meetingfrequency)</w:t>
        <w:br/>
      </w:r>
      <w:r>
        <w:fldChar w:fldCharType="begin"/>
        <w:instrText xml:space="preserve">MERGEFIELD localgovernance-koglweogo_meetingfrequency</w:instrText>
        <w:fldChar w:fldCharType="separate"/>
      </w:r>
      <w:r>
        <w:t xml:space="preserve">localgovernance-koglweogo_meetingfrequency</w:t>
      </w:r>
      <w:r>
        <w:fldChar w:fldCharType="end"/>
      </w:r>
    </w:p>
    <w:p>
      <w:r>
        <w:rPr>
          <w:b w:val="true"/>
          <w:noProof/>
        </w:rPr>
        <w:t xml:space="preserve">J111. Votre municipalité a-t-elle déjà reçu l'aide des groupes d'autodéfense pour faire respecter le paiement des taxes municipales ? (localgovernance-koglweogo_taxenforcement)</w:t>
        <w:br/>
      </w:r>
      <w:r>
        <w:fldChar w:fldCharType="begin"/>
        <w:instrText xml:space="preserve">MERGEFIELD localgovernance-koglweogo_taxenforcement</w:instrText>
        <w:fldChar w:fldCharType="separate"/>
      </w:r>
      <w:r>
        <w:t xml:space="preserve">localgovernance-koglweogo_taxenforcement</w:t>
      </w:r>
      <w:r>
        <w:fldChar w:fldCharType="end"/>
      </w:r>
    </w:p>
    <w:p>
      <w:r>
        <w:rPr>
          <w:b w:val="true"/>
          <w:noProof/>
        </w:rPr>
        <w:t xml:space="preserve">J112. Si la municipalité avait des difficultés à faire respecter le paiement des taxes municipales, pensez-vous que le groupe d'autodéfense aiderait à faire respecter le paiement des taxes, si on le lui demandait ? (localgovernance-koglweogo_taxenforcement_assist)</w:t>
        <w:br/>
      </w:r>
      <w:r>
        <w:fldChar w:fldCharType="begin"/>
        <w:instrText xml:space="preserve">MERGEFIELD localgovernance-koglweogo_taxenforcement_assist</w:instrText>
        <w:fldChar w:fldCharType="separate"/>
      </w:r>
      <w:r>
        <w:t xml:space="preserve">localgovernance-koglweogo_taxenforcement_assist</w:t>
      </w:r>
      <w:r>
        <w:fldChar w:fldCharType="end"/>
      </w:r>
    </w:p>
    <w:p>
      <w:r>
        <w:rPr>
          <w:b w:val="true"/>
          <w:noProof/>
        </w:rPr>
        <w:t xml:space="preserve">J113. La municipalité a-t-elle déjà reçu l'aide de groupes d'autodéfense pour faire respecter un couvre-feu ? (localgovernance-koglweogo_curfew)</w:t>
        <w:br/>
      </w:r>
      <w:r>
        <w:fldChar w:fldCharType="begin"/>
        <w:instrText xml:space="preserve">MERGEFIELD localgovernance-koglweogo_curfew</w:instrText>
        <w:fldChar w:fldCharType="separate"/>
      </w:r>
      <w:r>
        <w:t xml:space="preserve">localgovernance-koglweogo_curfew</w:t>
      </w:r>
      <w:r>
        <w:fldChar w:fldCharType="end"/>
      </w:r>
    </w:p>
    <w:p>
      <w:r>
        <w:rPr>
          <w:b w:val="true"/>
          <w:noProof/>
        </w:rPr>
        <w:t xml:space="preserve">J114. A votre avis, les groupes d'autodéfense sont-ils une menace pour la paix entre les groupes ethniques dans votre commune ? (localgovernance-koglweogo_threat)</w:t>
        <w:br/>
      </w:r>
      <w:r>
        <w:fldChar w:fldCharType="begin"/>
        <w:instrText xml:space="preserve">MERGEFIELD localgovernance-koglweogo_threat</w:instrText>
        <w:fldChar w:fldCharType="separate"/>
      </w:r>
      <w:r>
        <w:t xml:space="preserve">localgovernance-koglweogo_threat</w:t>
      </w:r>
      <w:r>
        <w:fldChar w:fldCharType="end"/>
      </w:r>
    </w:p>
    <w:p>
      <w:r>
        <w:rPr>
          <w:b w:val="true"/>
          <w:noProof/>
        </w:rPr>
        <w:t xml:space="preserve">J115. Selon vous, la mairie devrait-elle avoir un rôle plus important dans la planification des opérations des forces de défense et de sécurité dans leur commune ? (localgovernance-security_planning)</w:t>
        <w:br/>
      </w:r>
      <w:r>
        <w:fldChar w:fldCharType="begin"/>
        <w:instrText xml:space="preserve">MERGEFIELD localgovernance-security_planning</w:instrText>
        <w:fldChar w:fldCharType="separate"/>
      </w:r>
      <w:r>
        <w:t xml:space="preserve">localgovernance-security_planning</w:t>
      </w:r>
      <w:r>
        <w:fldChar w:fldCharType="end"/>
      </w:r>
    </w:p>
    <w:p>
      <w:r>
        <w:rPr>
          <w:b w:val="true"/>
          <w:noProof/>
        </w:rPr>
        <w:t xml:space="preserve">J116. Selon vous, faut-il demander au conseil municipal de consentir aux opérations des forces de défense et de sécurité dans leur commune ? (localgovernance-security_veto)</w:t>
        <w:br/>
      </w:r>
      <w:r>
        <w:fldChar w:fldCharType="begin"/>
        <w:instrText xml:space="preserve">MERGEFIELD localgovernance-security_veto</w:instrText>
        <w:fldChar w:fldCharType="separate"/>
      </w:r>
      <w:r>
        <w:t xml:space="preserve">localgovernance-security_veto</w:t>
      </w:r>
      <w:r>
        <w:fldChar w:fldCharType="end"/>
      </w:r>
    </w:p>
    <w:p>
      <w:r>
        <w:rPr>
          <w:b w:val="true"/>
          <w:noProof/>
        </w:rPr>
        <w:t xml:space="preserve">J117. Selon vous, la mairie devrait-elle participer au suivi des opérations de sécurité dans sa commune ? (localgovernance-security_monitoring)</w:t>
        <w:br/>
      </w:r>
      <w:r>
        <w:fldChar w:fldCharType="begin"/>
        <w:instrText xml:space="preserve">MERGEFIELD localgovernance-security_monitoring</w:instrText>
        <w:fldChar w:fldCharType="separate"/>
      </w:r>
      <w:r>
        <w:t xml:space="preserve">localgovernance-security_monitoring</w:t>
      </w:r>
      <w:r>
        <w:fldChar w:fldCharType="end"/>
      </w:r>
    </w:p>
    <w:p>
      <w:r>
        <w:rPr>
          <w:b w:val="true"/>
          <w:noProof/>
        </w:rPr>
        <w:t xml:space="preserve">J118. Les forces de sécurité vous ont-elles déjà informé à l'avance d'une opération dans votre commune ? (localgovernance-security_briefed_ever)</w:t>
        <w:br/>
      </w:r>
      <w:r>
        <w:fldChar w:fldCharType="begin"/>
        <w:instrText xml:space="preserve">MERGEFIELD localgovernance-security_briefed_ever</w:instrText>
        <w:fldChar w:fldCharType="separate"/>
      </w:r>
      <w:r>
        <w:t xml:space="preserve">localgovernance-security_briefed_ever</w:t>
      </w:r>
      <w:r>
        <w:fldChar w:fldCharType="end"/>
      </w:r>
    </w:p>
    <w:p>
      <w:r>
        <w:rPr>
          <w:b w:val="true"/>
          <w:noProof/>
        </w:rPr>
        <w:t xml:space="preserve">J118a. Les forces de sécurité ont-elles déjà mené une opération dans votre commune sans vous informer à l'avance ? (localgovernance-security_briefed_failed)</w:t>
        <w:br/>
      </w:r>
      <w:r>
        <w:fldChar w:fldCharType="begin"/>
        <w:instrText xml:space="preserve">MERGEFIELD localgovernance-security_briefed_failed</w:instrText>
        <w:fldChar w:fldCharType="separate"/>
      </w:r>
      <w:r>
        <w:t xml:space="preserve">localgovernance-security_briefed_failed</w:t>
      </w:r>
      <w:r>
        <w:fldChar w:fldCharType="end"/>
      </w:r>
    </w:p>
    <w:p>
      <w:r>
        <w:rPr>
          <w:b w:val="true"/>
          <w:noProof/>
        </w:rPr>
        <w:t xml:space="preserve">J119. En général, êtes-vous satisfait de la mesure dans laquelle les communes sont informées à l'avance des opérations de sécurité ? (localgovernance-security_briefed_satisfied)</w:t>
        <w:br/>
      </w:r>
      <w:r>
        <w:fldChar w:fldCharType="begin"/>
        <w:instrText xml:space="preserve">MERGEFIELD localgovernance-security_briefed_satisfied</w:instrText>
        <w:fldChar w:fldCharType="separate"/>
      </w:r>
      <w:r>
        <w:t xml:space="preserve">localgovernance-security_briefed_satisfied</w:t>
      </w:r>
      <w:r>
        <w:fldChar w:fldCharType="end"/>
      </w:r>
    </w:p>
    <w:p>
      <w:r>
        <w:rPr>
          <w:b w:val="true"/>
          <w:noProof/>
        </w:rPr>
        <w:t xml:space="preserve">localgov_end</w:t>
        <w:br/>
      </w:r>
      <w:r>
        <w:fldChar w:fldCharType="begin"/>
        <w:instrText xml:space="preserve">MERGEFIELD localgov_end</w:instrText>
        <w:fldChar w:fldCharType="separate"/>
      </w:r>
      <w:r>
        <w:t xml:space="preserve">localgov_end</w:t>
      </w:r>
      <w:r>
        <w:fldChar w:fldCharType="end"/>
      </w:r>
    </w:p>
    <w:p>
      <w:r>
        <w:rPr>
          <w:b w:val="true"/>
          <w:noProof/>
        </w:rPr>
        <w:t xml:space="preserve">localgov_duration</w:t>
        <w:br/>
      </w:r>
      <w:r>
        <w:fldChar w:fldCharType="begin"/>
        <w:instrText xml:space="preserve">MERGEFIELD localgov_duration</w:instrText>
        <w:fldChar w:fldCharType="separate"/>
      </w:r>
      <w:r>
        <w:t xml:space="preserve">localgov_duration</w:t>
      </w:r>
      <w:r>
        <w:fldChar w:fldCharType="end"/>
      </w:r>
    </w:p>
    <w:p>
      <w:r>
        <w:rPr>
          <w:b w:val="true"/>
          <w:noProof/>
        </w:rPr>
        <w:t xml:space="preserve">Nous sommes arrivés à la fin de la première partie de l'enquête aujourd'hui. Nous vous remercions pour votre collaboration. Pour continuer avec la deuxième et troisième partie, nous voulons connaitre votre disponibilité dans la journée pour poursuivre avec ces autres parties. VEUILLEZ NOUS DONNER ENTRE AUJOURD'HUI ET DEMAIN OU UN AUTRE JOUR, UNE HEURE A LAQUELLE NOUS POUVONS VOUS APPELER. (endnote1)</w:t>
        <w:br/>
      </w:r>
      <w:r>
        <w:fldChar w:fldCharType="begin"/>
        <w:instrText xml:space="preserve">MERGEFIELD endnote1</w:instrText>
        <w:fldChar w:fldCharType="separate"/>
      </w:r>
      <w:r>
        <w:t xml:space="preserve">endnote1</w:t>
      </w:r>
      <w:r>
        <w:fldChar w:fldCharType="end"/>
      </w:r>
    </w:p>
    <w:p>
      <w:r>
        <w:rPr>
          <w:b w:val="true"/>
          <w:noProof/>
        </w:rPr>
        <w:t xml:space="preserve">Avez-vous des questions au vu de notre entretien ? (end_questions_yn)</w:t>
        <w:br/>
      </w:r>
      <w:r>
        <w:fldChar w:fldCharType="begin"/>
        <w:instrText xml:space="preserve">MERGEFIELD end_questions_yn</w:instrText>
        <w:fldChar w:fldCharType="separate"/>
      </w:r>
      <w:r>
        <w:t xml:space="preserve">end_questions_yn</w:t>
      </w:r>
      <w:r>
        <w:fldChar w:fldCharType="end"/>
      </w:r>
    </w:p>
    <w:p>
      <w:r>
        <w:rPr>
          <w:b w:val="true"/>
          <w:noProof/>
        </w:rPr>
        <w:t xml:space="preserve">Quelles sont ces questions ? (end_questions)</w:t>
        <w:br/>
      </w:r>
      <w:r>
        <w:fldChar w:fldCharType="begin"/>
        <w:instrText xml:space="preserve">MERGEFIELD end_questions</w:instrText>
        <w:fldChar w:fldCharType="separate"/>
      </w:r>
      <w:r>
        <w:t xml:space="preserve">end_questions</w:t>
      </w:r>
      <w:r>
        <w:fldChar w:fldCharType="end"/>
      </w:r>
    </w:p>
    <w:p>
      <w:r>
        <w:rPr>
          <w:b w:val="true"/>
          <w:noProof/>
        </w:rPr>
        <w:t xml:space="preserve">Veuillez sélectionner le statut correspondant à votre entretien (status_consent)</w:t>
        <w:br/>
      </w:r>
      <w:r>
        <w:fldChar w:fldCharType="begin"/>
        <w:instrText xml:space="preserve">MERGEFIELD status_consent</w:instrText>
        <w:fldChar w:fldCharType="separate"/>
      </w:r>
      <w:r>
        <w:t xml:space="preserve">status_consent</w:t>
      </w:r>
      <w:r>
        <w:fldChar w:fldCharType="end"/>
      </w:r>
    </w:p>
    <w:p>
      <w:r>
        <w:rPr>
          <w:b w:val="true"/>
          <w:noProof/>
        </w:rPr>
        <w:t xml:space="preserve">Spécifier l'autre raison de ce refus (refusal_reason)</w:t>
        <w:br/>
      </w:r>
      <w:r>
        <w:fldChar w:fldCharType="begin"/>
        <w:instrText xml:space="preserve">MERGEFIELD refusal_reason</w:instrText>
        <w:fldChar w:fldCharType="separate"/>
      </w:r>
      <w:r>
        <w:t xml:space="preserve">refusal_reason</w:t>
      </w:r>
      <w:r>
        <w:fldChar w:fldCharType="end"/>
      </w:r>
    </w:p>
    <w:p>
      <w:r>
        <w:rPr>
          <w:b w:val="true"/>
          <w:noProof/>
        </w:rPr>
        <w:t xml:space="preserve">Quelle est cette raison ? (status_oth)</w:t>
        <w:br/>
      </w:r>
      <w:r>
        <w:fldChar w:fldCharType="begin"/>
        <w:instrText xml:space="preserve">MERGEFIELD status_oth</w:instrText>
        <w:fldChar w:fldCharType="separate"/>
      </w:r>
      <w:r>
        <w:t xml:space="preserve">status_oth</w:t>
      </w:r>
      <w:r>
        <w:fldChar w:fldCharType="end"/>
      </w:r>
    </w:p>
    <w:p>
      <w:r>
        <w:rPr>
          <w:b w:val="true"/>
          <w:noProof/>
        </w:rPr>
        <w:t xml:space="preserve">end_consented</w:t>
        <w:br/>
      </w:r>
      <w:r>
        <w:fldChar w:fldCharType="begin"/>
        <w:instrText xml:space="preserve">MERGEFIELD end_consented</w:instrText>
        <w:fldChar w:fldCharType="separate"/>
      </w:r>
      <w:r>
        <w:t xml:space="preserve">end_consented</w:t>
      </w:r>
      <w:r>
        <w:fldChar w:fldCharType="end"/>
      </w:r>
    </w:p>
    <w:p>
      <w:r>
        <w:rPr>
          <w:b w:val="true"/>
          <w:noProof/>
        </w:rPr>
        <w:t xml:space="preserve">Enquêteur, nous avons fini la PARTIE 2 de l'entretien avec ce décideur. Cela veut dire que vous avons fait la PARTIE 1 et 2 et il nous reste la partie 3. Veuillez sauvegarder ce questionnaire et faire revoir par votre superviseur. (endnote)</w:t>
        <w:br/>
      </w:r>
      <w:r>
        <w:fldChar w:fldCharType="begin"/>
        <w:instrText xml:space="preserve">MERGEFIELD endnote</w:instrText>
        <w:fldChar w:fldCharType="separate"/>
      </w:r>
      <w:r>
        <w:t xml:space="preserve">endnote</w:t>
      </w:r>
      <w:r>
        <w:fldChar w:fldCharType="end"/>
      </w:r>
    </w:p>
    <w:p>
      <w:r>
        <w:rPr>
          <w:b w:val="true"/>
          <w:noProof/>
        </w:rPr>
        <w:t xml:space="preserve">durationnoGPS</w:t>
        <w:br/>
      </w:r>
      <w:r>
        <w:fldChar w:fldCharType="begin"/>
        <w:instrText xml:space="preserve">MERGEFIELD durationnoGPS</w:instrText>
        <w:fldChar w:fldCharType="separate"/>
      </w:r>
      <w:r>
        <w:t xml:space="preserve">durationnoGPS</w:t>
      </w:r>
      <w:r>
        <w:fldChar w:fldCharType="end"/>
      </w:r>
    </w:p>
    <w:p>
      <w:r>
        <w:rPr>
          <w:b w:val="true"/>
          <w:noProof/>
        </w:rPr>
        <w:t xml:space="preserve">Veuillez écrire ici vos remarques sur l'enquête. (remark)</w:t>
        <w:br/>
      </w:r>
      <w:r>
        <w:fldChar w:fldCharType="begin"/>
        <w:instrText xml:space="preserve">MERGEFIELD remark</w:instrText>
        <w:fldChar w:fldCharType="separate"/>
      </w:r>
      <w:r>
        <w:t xml:space="preserve">remark</w:t>
      </w:r>
      <w:r>
        <w:fldChar w:fldCharType="end"/>
      </w:r>
    </w:p>
    <w:p>
      <w:r>
        <w:rPr>
          <w:b w:val="true"/>
          <w:noProof/>
        </w:rPr>
        <w:t xml:space="preserve">meta-instanceID</w:t>
        <w:br/>
      </w:r>
      <w:r>
        <w:fldChar w:fldCharType="begin"/>
        <w:instrText xml:space="preserve">MERGEFIELD meta-instanceID</w:instrText>
        <w:fldChar w:fldCharType="separate"/>
      </w:r>
      <w:r>
        <w:t xml:space="preserve">meta-instanceID</w:t>
      </w:r>
      <w:r>
        <w:fldChar w:fldCharType="end"/>
      </w:r>
    </w:p>
    <w:p>
      <w:r>
        <w:rPr>
          <w:b w:val="true"/>
          <w:noProof/>
        </w:rPr>
        <w:t xml:space="preserve">meta-instanceName</w:t>
        <w:br/>
      </w:r>
      <w:r>
        <w:fldChar w:fldCharType="begin"/>
        <w:instrText xml:space="preserve">MERGEFIELD meta-instanceName</w:instrText>
        <w:fldChar w:fldCharType="separate"/>
      </w:r>
      <w:r>
        <w:t xml:space="preserve">meta-instanceName</w:t>
      </w:r>
      <w:r>
        <w:fldChar w:fldCharType="end"/>
      </w:r>
    </w:p>
    <w:p>
      <w:r>
        <w:rPr>
          <w:b w:val="true"/>
          <w:noProof/>
        </w:rPr>
        <w:t xml:space="preserve">formdef_version</w:t>
        <w:br/>
      </w:r>
      <w:r>
        <w:fldChar w:fldCharType="begin"/>
        <w:instrText xml:space="preserve">MERGEFIELD formdef_version</w:instrText>
        <w:fldChar w:fldCharType="separate"/>
      </w:r>
      <w:r>
        <w:t xml:space="preserve">formdef_version</w:t>
      </w:r>
      <w:r>
        <w:fldChar w:fldCharType="end"/>
      </w:r>
    </w:p>
    <w:p>
      <w:r>
        <w:rPr>
          <w:b w:val="true"/>
          <w:noProof/>
        </w:rPr>
        <w:t xml:space="preserve">review_quality</w:t>
        <w:br/>
      </w:r>
      <w:r>
        <w:fldChar w:fldCharType="begin"/>
        <w:instrText xml:space="preserve">MERGEFIELD review_quality</w:instrText>
        <w:fldChar w:fldCharType="separate"/>
      </w:r>
      <w:r>
        <w:t xml:space="preserve">review_quality</w:t>
      </w:r>
      <w:r>
        <w:fldChar w:fldCharType="end"/>
      </w:r>
    </w:p>
    <w:p>
      <w:r>
        <w:rPr>
          <w:b w:val="true"/>
          <w:noProof/>
        </w:rPr>
        <w:t xml:space="preserve">KEY</w:t>
        <w:br/>
      </w:r>
      <w:r>
        <w:fldChar w:fldCharType="begin"/>
        <w:instrText xml:space="preserve">MERGEFIELD KEY</w:instrText>
        <w:fldChar w:fldCharType="separate"/>
      </w:r>
      <w:r>
        <w:t xml:space="preserve">KEY</w:t>
      </w:r>
      <w:r>
        <w:fldChar w:fldCharType="end"/>
      </w:r>
    </w:p>
    <w:sectPr>
      <w:pgSz w:w="11907" w:h="16839" w:code="9"/>
      <w:pgMar w:top="1440" w:right="1440" w:bottom="1440" w:left="1440"/>
    </w:sectPr>
  </w:body>
</w:document>
</file>

<file path=word/settings.xml><?xml version="1.0" encoding="utf-8"?>
<w:settings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w15="http://schemas.microsoft.com/office/word/2012/wordml" xmlns:sl="http://schemas.openxmlformats.org/schemaLibrary/2006/main" xmlns:mc="http://schemas.openxmlformats.org/markup-compatibility/2006"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w15="http://schemas.microsoft.com/office/word/2012/wordml" xmlns:sl="http://schemas.openxmlformats.org/schemaLibrary/2006/main" xmlns:mc="http://schemas.openxmlformats.org/markup-compatibility/2006"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